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AEFFA" w14:textId="7F552C93" w:rsidR="007166CE" w:rsidRDefault="003748AA" w:rsidP="001B5F4B">
      <w:pPr>
        <w:pStyle w:val="berschrift1"/>
        <w:rPr>
          <w:b w:val="0"/>
          <w:bCs w:val="0"/>
          <w:sz w:val="32"/>
          <w:szCs w:val="32"/>
        </w:rPr>
      </w:pPr>
      <w:r>
        <w:rPr>
          <w:b w:val="0"/>
          <w:bCs w:val="0"/>
          <w:noProof/>
          <w:sz w:val="32"/>
          <w:szCs w:val="32"/>
        </w:rPr>
        <w:drawing>
          <wp:inline distT="0" distB="0" distL="0" distR="0" wp14:anchorId="019C0149" wp14:editId="5F7E4EA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2511AE" w14:textId="77777777" w:rsidR="007166CE" w:rsidRDefault="007166CE" w:rsidP="007166CE">
      <w:pPr>
        <w:pStyle w:val="berschrift1"/>
      </w:pPr>
      <w:r>
        <w:br w:type="page"/>
      </w:r>
      <w:r>
        <w:lastRenderedPageBreak/>
        <w:t>Vorwort</w:t>
      </w:r>
    </w:p>
    <w:p w14:paraId="1A23FB1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1650BCE" w14:textId="77777777" w:rsidR="007E1779" w:rsidRDefault="008D7463" w:rsidP="007166CE">
      <w:r>
        <w:t xml:space="preserve">Dieses Jahr hat uns allen eine Menge abverlangt – doch Gott hat uns hindurchgetragen. </w:t>
      </w:r>
    </w:p>
    <w:p w14:paraId="4C82C5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FD5821C" w14:textId="77777777" w:rsidR="007E1779" w:rsidRDefault="007E1779" w:rsidP="007166CE">
      <w:r>
        <w:t>Vielleicht hat aber auch der eine oder die andere Lust, mitzumachen und neue Bücher zu erstellen – sprecht mich einfach an.</w:t>
      </w:r>
    </w:p>
    <w:p w14:paraId="4CED5AEA" w14:textId="77777777" w:rsidR="007166CE" w:rsidRDefault="007166CE" w:rsidP="007166CE">
      <w:r>
        <w:t>Euch allen wünsche ich Gottes reichen Segen und dass Ihr für Euch interessante Texte hier findet. Für Anregungen bin ich immer dankbar.</w:t>
      </w:r>
    </w:p>
    <w:p w14:paraId="48C5AEAE" w14:textId="77777777" w:rsidR="007166CE" w:rsidRDefault="007166CE" w:rsidP="007166CE">
      <w:r>
        <w:t>Gruß &amp; Segen,</w:t>
      </w:r>
    </w:p>
    <w:p w14:paraId="62CB23B9" w14:textId="77777777" w:rsidR="007166CE" w:rsidRDefault="007166CE" w:rsidP="007166CE">
      <w:r>
        <w:t>Andreas</w:t>
      </w:r>
    </w:p>
    <w:p w14:paraId="26265A3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0E9A539" w14:textId="16043A66" w:rsidR="009B4A2E" w:rsidRPr="00802331" w:rsidRDefault="009B4A2E" w:rsidP="00802331">
      <w:pPr>
        <w:pStyle w:val="berschrift1"/>
      </w:pPr>
      <w:r w:rsidRPr="00802331">
        <w:t xml:space="preserve">Bullinger, Heinrich - Wider die schwarzen </w:t>
      </w:r>
      <w:proofErr w:type="spellStart"/>
      <w:r w:rsidRPr="00802331">
        <w:t>kunst</w:t>
      </w:r>
      <w:proofErr w:type="spellEnd"/>
      <w:r w:rsidRPr="00802331">
        <w:t>,</w:t>
      </w:r>
      <w:r w:rsidR="00802331" w:rsidRPr="00802331">
        <w:t xml:space="preserve"> </w:t>
      </w:r>
      <w:r w:rsidRPr="00802331">
        <w:rPr>
          <w:rStyle w:val="Fett"/>
          <w:rFonts w:eastAsiaTheme="majorEastAsia"/>
          <w:b/>
          <w:bCs/>
        </w:rPr>
        <w:t xml:space="preserve">… </w:t>
      </w:r>
      <w:proofErr w:type="spellStart"/>
      <w:r w:rsidRPr="00802331">
        <w:rPr>
          <w:rStyle w:val="Fett"/>
          <w:rFonts w:eastAsiaTheme="majorEastAsia"/>
          <w:b/>
          <w:bCs/>
        </w:rPr>
        <w:t>abergleubigs</w:t>
      </w:r>
      <w:proofErr w:type="spellEnd"/>
      <w:r w:rsidRPr="00802331">
        <w:rPr>
          <w:rStyle w:val="Fett"/>
          <w:rFonts w:eastAsiaTheme="majorEastAsia"/>
          <w:b/>
          <w:bCs/>
        </w:rPr>
        <w:t xml:space="preserve"> </w:t>
      </w:r>
      <w:proofErr w:type="spellStart"/>
      <w:r w:rsidRPr="00802331">
        <w:rPr>
          <w:rStyle w:val="Fett"/>
          <w:rFonts w:eastAsiaTheme="majorEastAsia"/>
          <w:b/>
          <w:bCs/>
        </w:rPr>
        <w:t>sägnen</w:t>
      </w:r>
      <w:proofErr w:type="spellEnd"/>
      <w:r w:rsidRPr="00802331">
        <w:rPr>
          <w:rStyle w:val="Fett"/>
          <w:rFonts w:eastAsiaTheme="majorEastAsia"/>
          <w:b/>
          <w:bCs/>
        </w:rPr>
        <w:t xml:space="preserve">, </w:t>
      </w:r>
      <w:proofErr w:type="spellStart"/>
      <w:r w:rsidRPr="00802331">
        <w:rPr>
          <w:rStyle w:val="Fett"/>
          <w:rFonts w:eastAsiaTheme="majorEastAsia"/>
          <w:b/>
          <w:bCs/>
        </w:rPr>
        <w:t>unwarhaffts</w:t>
      </w:r>
      <w:proofErr w:type="spellEnd"/>
      <w:r w:rsidRPr="00802331">
        <w:rPr>
          <w:rStyle w:val="Fett"/>
          <w:rFonts w:eastAsiaTheme="majorEastAsia"/>
          <w:b/>
          <w:bCs/>
        </w:rPr>
        <w:t xml:space="preserve"> </w:t>
      </w:r>
      <w:proofErr w:type="spellStart"/>
      <w:r w:rsidRPr="00802331">
        <w:rPr>
          <w:rStyle w:val="Fett"/>
          <w:rFonts w:eastAsiaTheme="majorEastAsia"/>
          <w:b/>
          <w:bCs/>
        </w:rPr>
        <w:t>warsagen</w:t>
      </w:r>
      <w:proofErr w:type="spellEnd"/>
      <w:r w:rsidRPr="00802331">
        <w:rPr>
          <w:rStyle w:val="Fett"/>
          <w:rFonts w:eastAsiaTheme="majorEastAsia"/>
          <w:b/>
          <w:bCs/>
        </w:rPr>
        <w:t xml:space="preserve"> und andere </w:t>
      </w:r>
      <w:proofErr w:type="spellStart"/>
      <w:r w:rsidRPr="00802331">
        <w:rPr>
          <w:rStyle w:val="Fett"/>
          <w:rFonts w:eastAsiaTheme="majorEastAsia"/>
          <w:b/>
          <w:bCs/>
        </w:rPr>
        <w:t>derglychen</w:t>
      </w:r>
      <w:proofErr w:type="spellEnd"/>
      <w:r w:rsidRPr="00802331">
        <w:rPr>
          <w:rStyle w:val="Fett"/>
          <w:rFonts w:eastAsiaTheme="majorEastAsia"/>
          <w:b/>
          <w:bCs/>
        </w:rPr>
        <w:t xml:space="preserve"> von </w:t>
      </w:r>
      <w:proofErr w:type="spellStart"/>
      <w:r w:rsidRPr="00802331">
        <w:rPr>
          <w:rStyle w:val="Fett"/>
          <w:rFonts w:eastAsiaTheme="majorEastAsia"/>
          <w:b/>
          <w:bCs/>
        </w:rPr>
        <w:t>gott</w:t>
      </w:r>
      <w:proofErr w:type="spellEnd"/>
      <w:r w:rsidRPr="00802331">
        <w:rPr>
          <w:rStyle w:val="Fett"/>
          <w:rFonts w:eastAsiaTheme="majorEastAsia"/>
          <w:b/>
          <w:bCs/>
        </w:rPr>
        <w:t xml:space="preserve"> </w:t>
      </w:r>
      <w:proofErr w:type="spellStart"/>
      <w:r w:rsidRPr="00802331">
        <w:rPr>
          <w:rStyle w:val="Fett"/>
          <w:rFonts w:eastAsiaTheme="majorEastAsia"/>
          <w:b/>
          <w:bCs/>
        </w:rPr>
        <w:t>verbottne</w:t>
      </w:r>
      <w:proofErr w:type="spellEnd"/>
      <w:r w:rsidRPr="00802331">
        <w:rPr>
          <w:rStyle w:val="Fett"/>
          <w:rFonts w:eastAsiaTheme="majorEastAsia"/>
          <w:b/>
          <w:bCs/>
        </w:rPr>
        <w:t xml:space="preserve"> </w:t>
      </w:r>
      <w:proofErr w:type="spellStart"/>
      <w:r w:rsidRPr="00802331">
        <w:rPr>
          <w:rStyle w:val="Fett"/>
          <w:rFonts w:eastAsiaTheme="majorEastAsia"/>
          <w:b/>
          <w:bCs/>
        </w:rPr>
        <w:t>künst</w:t>
      </w:r>
      <w:proofErr w:type="spellEnd"/>
      <w:r w:rsidRPr="00802331">
        <w:rPr>
          <w:rStyle w:val="Fett"/>
          <w:rFonts w:eastAsiaTheme="majorEastAsia"/>
          <w:b/>
          <w:bCs/>
        </w:rPr>
        <w:t xml:space="preserve">, ein kurzer </w:t>
      </w:r>
      <w:proofErr w:type="spellStart"/>
      <w:r w:rsidRPr="00802331">
        <w:rPr>
          <w:rStyle w:val="Fett"/>
          <w:rFonts w:eastAsiaTheme="majorEastAsia"/>
          <w:b/>
          <w:bCs/>
        </w:rPr>
        <w:t>tractat</w:t>
      </w:r>
      <w:proofErr w:type="spellEnd"/>
      <w:r w:rsidRPr="00802331">
        <w:rPr>
          <w:rStyle w:val="Fett"/>
          <w:rFonts w:eastAsiaTheme="majorEastAsia"/>
          <w:b/>
          <w:bCs/>
        </w:rPr>
        <w:t xml:space="preserve"> </w:t>
      </w:r>
      <w:proofErr w:type="spellStart"/>
      <w:r w:rsidRPr="00802331">
        <w:rPr>
          <w:rStyle w:val="Fett"/>
          <w:rFonts w:eastAsiaTheme="majorEastAsia"/>
          <w:b/>
          <w:bCs/>
        </w:rPr>
        <w:t>uss</w:t>
      </w:r>
      <w:proofErr w:type="spellEnd"/>
      <w:r w:rsidRPr="00802331">
        <w:rPr>
          <w:rStyle w:val="Fett"/>
          <w:rFonts w:eastAsiaTheme="majorEastAsia"/>
          <w:b/>
          <w:bCs/>
        </w:rPr>
        <w:t xml:space="preserve"> heiliger </w:t>
      </w:r>
      <w:proofErr w:type="spellStart"/>
      <w:r w:rsidRPr="00802331">
        <w:rPr>
          <w:rStyle w:val="Fett"/>
          <w:rFonts w:eastAsiaTheme="majorEastAsia"/>
          <w:b/>
          <w:bCs/>
        </w:rPr>
        <w:t>gschrifft</w:t>
      </w:r>
      <w:proofErr w:type="spellEnd"/>
      <w:r w:rsidRPr="00802331">
        <w:rPr>
          <w:rStyle w:val="Fett"/>
          <w:rFonts w:eastAsiaTheme="majorEastAsia"/>
          <w:b/>
          <w:bCs/>
        </w:rPr>
        <w:t xml:space="preserve"> und </w:t>
      </w:r>
      <w:proofErr w:type="spellStart"/>
      <w:r w:rsidRPr="00802331">
        <w:rPr>
          <w:rStyle w:val="Fett"/>
          <w:rFonts w:eastAsiaTheme="majorEastAsia"/>
          <w:b/>
          <w:bCs/>
        </w:rPr>
        <w:t>warhafften</w:t>
      </w:r>
      <w:proofErr w:type="spellEnd"/>
      <w:r w:rsidRPr="00802331">
        <w:rPr>
          <w:rStyle w:val="Fett"/>
          <w:rFonts w:eastAsiaTheme="majorEastAsia"/>
          <w:b/>
          <w:bCs/>
        </w:rPr>
        <w:t xml:space="preserve"> </w:t>
      </w:r>
      <w:proofErr w:type="spellStart"/>
      <w:r w:rsidRPr="00802331">
        <w:rPr>
          <w:rStyle w:val="Fett"/>
          <w:rFonts w:eastAsiaTheme="majorEastAsia"/>
          <w:b/>
          <w:bCs/>
        </w:rPr>
        <w:t>guoten</w:t>
      </w:r>
      <w:proofErr w:type="spellEnd"/>
      <w:r w:rsidRPr="00802331">
        <w:rPr>
          <w:rStyle w:val="Fett"/>
          <w:rFonts w:eastAsiaTheme="majorEastAsia"/>
          <w:b/>
          <w:bCs/>
        </w:rPr>
        <w:t xml:space="preserve"> gründen </w:t>
      </w:r>
      <w:proofErr w:type="spellStart"/>
      <w:r w:rsidRPr="00802331">
        <w:rPr>
          <w:rStyle w:val="Fett"/>
          <w:rFonts w:eastAsiaTheme="majorEastAsia"/>
          <w:b/>
          <w:bCs/>
        </w:rPr>
        <w:t>gesamlet</w:t>
      </w:r>
      <w:proofErr w:type="spellEnd"/>
      <w:r w:rsidRPr="00802331">
        <w:rPr>
          <w:rStyle w:val="Fett"/>
          <w:rFonts w:eastAsiaTheme="majorEastAsia"/>
          <w:b/>
          <w:bCs/>
        </w:rPr>
        <w:t xml:space="preserve"> durch d. H[</w:t>
      </w:r>
      <w:proofErr w:type="spellStart"/>
      <w:r w:rsidRPr="00802331">
        <w:rPr>
          <w:rStyle w:val="Fett"/>
          <w:rFonts w:eastAsiaTheme="majorEastAsia"/>
          <w:b/>
          <w:bCs/>
        </w:rPr>
        <w:t>einrych</w:t>
      </w:r>
      <w:proofErr w:type="spellEnd"/>
      <w:r w:rsidRPr="00802331">
        <w:rPr>
          <w:rStyle w:val="Fett"/>
          <w:rFonts w:eastAsiaTheme="majorEastAsia"/>
          <w:b/>
          <w:bCs/>
        </w:rPr>
        <w:t>] B[</w:t>
      </w:r>
      <w:proofErr w:type="spellStart"/>
      <w:r w:rsidRPr="00802331">
        <w:rPr>
          <w:rStyle w:val="Fett"/>
          <w:rFonts w:eastAsiaTheme="majorEastAsia"/>
          <w:b/>
          <w:bCs/>
        </w:rPr>
        <w:t>ullinger</w:t>
      </w:r>
      <w:proofErr w:type="spellEnd"/>
      <w:r w:rsidRPr="00802331">
        <w:rPr>
          <w:rStyle w:val="Fett"/>
          <w:rFonts w:eastAsiaTheme="majorEastAsia"/>
          <w:b/>
          <w:bCs/>
        </w:rPr>
        <w:t xml:space="preserve">]. </w:t>
      </w:r>
    </w:p>
    <w:p w14:paraId="0E744C42" w14:textId="77777777" w:rsidR="009B4A2E" w:rsidRDefault="009B4A2E" w:rsidP="009B4A2E">
      <w:pPr>
        <w:pStyle w:val="StandardWeb"/>
      </w:pPr>
      <w:r>
        <w:rPr>
          <w:rStyle w:val="Fett"/>
          <w:rFonts w:eastAsiaTheme="majorEastAsia"/>
        </w:rPr>
        <w:t>.</w:t>
      </w:r>
      <w:r>
        <w:t xml:space="preserve"> </w:t>
      </w:r>
    </w:p>
    <w:p w14:paraId="1E9E3D92" w14:textId="77777777" w:rsidR="009B4A2E" w:rsidRDefault="009B4A2E" w:rsidP="009B4A2E">
      <w:pPr>
        <w:pStyle w:val="berschrift2"/>
      </w:pPr>
      <w:proofErr w:type="spellStart"/>
      <w:r>
        <w:t>Actorum</w:t>
      </w:r>
      <w:proofErr w:type="spellEnd"/>
      <w:r>
        <w:t xml:space="preserve"> XIX.</w:t>
      </w:r>
    </w:p>
    <w:p w14:paraId="37ACC95B" w14:textId="77777777" w:rsidR="009B4A2E" w:rsidRDefault="009B4A2E" w:rsidP="009B4A2E">
      <w:pPr>
        <w:pStyle w:val="StandardWeb"/>
      </w:pPr>
      <w:r>
        <w:t>Als der h[eilig] apo[</w:t>
      </w:r>
      <w:proofErr w:type="spellStart"/>
      <w:r>
        <w:t>stel</w:t>
      </w:r>
      <w:proofErr w:type="spellEnd"/>
      <w:r>
        <w:t xml:space="preserve">] Paulus gen </w:t>
      </w:r>
      <w:proofErr w:type="spellStart"/>
      <w:r>
        <w:t>Ephesum</w:t>
      </w:r>
      <w:proofErr w:type="spellEnd"/>
      <w:r>
        <w:t xml:space="preserve"> kommen, hat er da geprediget von dem </w:t>
      </w:r>
      <w:proofErr w:type="spellStart"/>
      <w:r>
        <w:t>rych</w:t>
      </w:r>
      <w:proofErr w:type="spellEnd"/>
      <w:r>
        <w:t xml:space="preserve"> </w:t>
      </w:r>
      <w:proofErr w:type="spellStart"/>
      <w:r>
        <w:t>gottes</w:t>
      </w:r>
      <w:proofErr w:type="spellEnd"/>
      <w:r>
        <w:t xml:space="preserve">, </w:t>
      </w:r>
      <w:proofErr w:type="spellStart"/>
      <w:r>
        <w:t>namlich</w:t>
      </w:r>
      <w:proofErr w:type="spellEnd"/>
      <w:r>
        <w:t xml:space="preserve"> wie die </w:t>
      </w:r>
      <w:proofErr w:type="spellStart"/>
      <w:r>
        <w:t>menschen</w:t>
      </w:r>
      <w:proofErr w:type="spellEnd"/>
      <w:r>
        <w:t xml:space="preserve">, </w:t>
      </w:r>
      <w:proofErr w:type="spellStart"/>
      <w:r>
        <w:t>erlösst</w:t>
      </w:r>
      <w:proofErr w:type="spellEnd"/>
      <w:r>
        <w:t xml:space="preserve"> </w:t>
      </w:r>
      <w:proofErr w:type="spellStart"/>
      <w:r>
        <w:t>uss</w:t>
      </w:r>
      <w:proofErr w:type="spellEnd"/>
      <w:r>
        <w:t xml:space="preserve"> dem </w:t>
      </w:r>
      <w:proofErr w:type="spellStart"/>
      <w:r>
        <w:t>rych</w:t>
      </w:r>
      <w:proofErr w:type="spellEnd"/>
      <w:r>
        <w:t xml:space="preserve"> </w:t>
      </w:r>
      <w:proofErr w:type="spellStart"/>
      <w:r>
        <w:t>dess</w:t>
      </w:r>
      <w:proofErr w:type="spellEnd"/>
      <w:r>
        <w:t xml:space="preserve"> </w:t>
      </w:r>
      <w:proofErr w:type="spellStart"/>
      <w:r>
        <w:t>tüfels</w:t>
      </w:r>
      <w:proofErr w:type="spellEnd"/>
      <w:r>
        <w:t xml:space="preserve"> und der </w:t>
      </w:r>
      <w:proofErr w:type="spellStart"/>
      <w:r>
        <w:t>finsternuss</w:t>
      </w:r>
      <w:proofErr w:type="spellEnd"/>
      <w:r>
        <w:t xml:space="preserve">, in das </w:t>
      </w:r>
      <w:proofErr w:type="spellStart"/>
      <w:r>
        <w:t>rych</w:t>
      </w:r>
      <w:proofErr w:type="spellEnd"/>
      <w:r>
        <w:t xml:space="preserve"> Christi hie in </w:t>
      </w:r>
      <w:proofErr w:type="spellStart"/>
      <w:r>
        <w:t>zyt</w:t>
      </w:r>
      <w:proofErr w:type="spellEnd"/>
      <w:r>
        <w:t xml:space="preserve"> </w:t>
      </w:r>
      <w:proofErr w:type="spellStart"/>
      <w:r>
        <w:t>kumen</w:t>
      </w:r>
      <w:proofErr w:type="spellEnd"/>
      <w:r>
        <w:t xml:space="preserve"> und nach </w:t>
      </w:r>
      <w:proofErr w:type="spellStart"/>
      <w:r>
        <w:t>diser</w:t>
      </w:r>
      <w:proofErr w:type="spellEnd"/>
      <w:r>
        <w:t xml:space="preserve"> </w:t>
      </w:r>
      <w:proofErr w:type="spellStart"/>
      <w:r>
        <w:t>zyt</w:t>
      </w:r>
      <w:proofErr w:type="spellEnd"/>
      <w:r>
        <w:t xml:space="preserve"> in das ewig </w:t>
      </w:r>
      <w:proofErr w:type="spellStart"/>
      <w:r>
        <w:t>rych</w:t>
      </w:r>
      <w:proofErr w:type="spellEnd"/>
      <w:r>
        <w:t xml:space="preserve"> </w:t>
      </w:r>
      <w:proofErr w:type="spellStart"/>
      <w:r>
        <w:t>gottes</w:t>
      </w:r>
      <w:proofErr w:type="spellEnd"/>
      <w:r>
        <w:t xml:space="preserve"> abscheiden </w:t>
      </w:r>
      <w:proofErr w:type="spellStart"/>
      <w:r>
        <w:t>mögind</w:t>
      </w:r>
      <w:proofErr w:type="spellEnd"/>
      <w:r>
        <w:t xml:space="preserve">, durch Jesum Christum, unseren </w:t>
      </w:r>
      <w:proofErr w:type="spellStart"/>
      <w:r>
        <w:t>herren</w:t>
      </w:r>
      <w:proofErr w:type="spellEnd"/>
      <w:r>
        <w:t xml:space="preserve">. </w:t>
      </w:r>
      <w:proofErr w:type="spellStart"/>
      <w:r>
        <w:t>Dardurch</w:t>
      </w:r>
      <w:proofErr w:type="spellEnd"/>
      <w:r>
        <w:t xml:space="preserve"> das </w:t>
      </w:r>
      <w:proofErr w:type="spellStart"/>
      <w:r>
        <w:t>rych</w:t>
      </w:r>
      <w:proofErr w:type="spellEnd"/>
      <w:r>
        <w:t xml:space="preserve"> Christi </w:t>
      </w:r>
      <w:proofErr w:type="spellStart"/>
      <w:r>
        <w:t>zuo</w:t>
      </w:r>
      <w:proofErr w:type="spellEnd"/>
      <w:r>
        <w:t xml:space="preserve"> </w:t>
      </w:r>
      <w:proofErr w:type="spellStart"/>
      <w:r>
        <w:t>Epheso</w:t>
      </w:r>
      <w:proofErr w:type="spellEnd"/>
      <w:r>
        <w:t xml:space="preserve"> und </w:t>
      </w:r>
      <w:proofErr w:type="spellStart"/>
      <w:r>
        <w:t>ringwyss</w:t>
      </w:r>
      <w:proofErr w:type="spellEnd"/>
      <w:r>
        <w:t xml:space="preserve"> darum </w:t>
      </w:r>
      <w:proofErr w:type="spellStart"/>
      <w:r>
        <w:t>häfftig</w:t>
      </w:r>
      <w:proofErr w:type="spellEnd"/>
      <w:r>
        <w:t xml:space="preserve"> </w:t>
      </w:r>
      <w:proofErr w:type="spellStart"/>
      <w:r>
        <w:t>zuo</w:t>
      </w:r>
      <w:proofErr w:type="spellEnd"/>
      <w:r>
        <w:t xml:space="preserve"> </w:t>
      </w:r>
      <w:proofErr w:type="spellStart"/>
      <w:r>
        <w:t>nam</w:t>
      </w:r>
      <w:proofErr w:type="spellEnd"/>
      <w:r>
        <w:t xml:space="preserve">, </w:t>
      </w:r>
      <w:proofErr w:type="spellStart"/>
      <w:r>
        <w:t>dan</w:t>
      </w:r>
      <w:proofErr w:type="spellEnd"/>
      <w:r>
        <w:t xml:space="preserve"> die </w:t>
      </w:r>
      <w:proofErr w:type="spellStart"/>
      <w:r>
        <w:t>menschen</w:t>
      </w:r>
      <w:proofErr w:type="spellEnd"/>
      <w:r>
        <w:t xml:space="preserve"> </w:t>
      </w:r>
      <w:proofErr w:type="spellStart"/>
      <w:r>
        <w:t>verliessend</w:t>
      </w:r>
      <w:proofErr w:type="spellEnd"/>
      <w:r>
        <w:t xml:space="preserve"> die </w:t>
      </w:r>
      <w:proofErr w:type="spellStart"/>
      <w:r>
        <w:t>abgöttery</w:t>
      </w:r>
      <w:proofErr w:type="spellEnd"/>
      <w:r>
        <w:t xml:space="preserve">, </w:t>
      </w:r>
      <w:proofErr w:type="spellStart"/>
      <w:r>
        <w:t>hangetend</w:t>
      </w:r>
      <w:proofErr w:type="spellEnd"/>
      <w:r>
        <w:t xml:space="preserve"> </w:t>
      </w:r>
      <w:proofErr w:type="spellStart"/>
      <w:r>
        <w:t>alleyn</w:t>
      </w:r>
      <w:proofErr w:type="spellEnd"/>
      <w:r>
        <w:t xml:space="preserve"> dem </w:t>
      </w:r>
      <w:proofErr w:type="spellStart"/>
      <w:r>
        <w:t>warem</w:t>
      </w:r>
      <w:proofErr w:type="spellEnd"/>
      <w:r>
        <w:t xml:space="preserve"> </w:t>
      </w:r>
      <w:proofErr w:type="spellStart"/>
      <w:r>
        <w:t>gott</w:t>
      </w:r>
      <w:proofErr w:type="spellEnd"/>
      <w:r>
        <w:t xml:space="preserve"> in Jesu Christo an und </w:t>
      </w:r>
      <w:proofErr w:type="spellStart"/>
      <w:r>
        <w:t>stuondent</w:t>
      </w:r>
      <w:proofErr w:type="spellEnd"/>
      <w:r>
        <w:t xml:space="preserve"> auch ab von </w:t>
      </w:r>
      <w:proofErr w:type="spellStart"/>
      <w:r>
        <w:t>allerleyn</w:t>
      </w:r>
      <w:proofErr w:type="spellEnd"/>
      <w:r>
        <w:t xml:space="preserve"> </w:t>
      </w:r>
      <w:proofErr w:type="spellStart"/>
      <w:r>
        <w:t>lasteren</w:t>
      </w:r>
      <w:proofErr w:type="spellEnd"/>
      <w:r>
        <w:t xml:space="preserve"> und begabend sich </w:t>
      </w:r>
      <w:proofErr w:type="spellStart"/>
      <w:r>
        <w:t>gott</w:t>
      </w:r>
      <w:proofErr w:type="spellEnd"/>
      <w:r>
        <w:t xml:space="preserve"> </w:t>
      </w:r>
      <w:proofErr w:type="spellStart"/>
      <w:r>
        <w:t>zedienen</w:t>
      </w:r>
      <w:proofErr w:type="spellEnd"/>
      <w:r>
        <w:t xml:space="preserve"> in allem </w:t>
      </w:r>
      <w:proofErr w:type="spellStart"/>
      <w:r>
        <w:t>guotem</w:t>
      </w:r>
      <w:proofErr w:type="spellEnd"/>
      <w:r>
        <w:t xml:space="preserve">. Dan </w:t>
      </w:r>
      <w:proofErr w:type="spellStart"/>
      <w:r>
        <w:t>häfftig</w:t>
      </w:r>
      <w:proofErr w:type="spellEnd"/>
      <w:r>
        <w:t xml:space="preserve"> </w:t>
      </w:r>
      <w:proofErr w:type="spellStart"/>
      <w:r>
        <w:t>wurdent</w:t>
      </w:r>
      <w:proofErr w:type="spellEnd"/>
      <w:r>
        <w:t xml:space="preserve"> </w:t>
      </w:r>
      <w:proofErr w:type="spellStart"/>
      <w:r>
        <w:t>sy</w:t>
      </w:r>
      <w:proofErr w:type="spellEnd"/>
      <w:r>
        <w:t xml:space="preserve"> bewegt durch die </w:t>
      </w:r>
      <w:proofErr w:type="spellStart"/>
      <w:r>
        <w:t>grosen</w:t>
      </w:r>
      <w:proofErr w:type="spellEnd"/>
      <w:r>
        <w:t xml:space="preserve"> wunder und </w:t>
      </w:r>
      <w:proofErr w:type="spellStart"/>
      <w:r>
        <w:t>zeichen</w:t>
      </w:r>
      <w:proofErr w:type="spellEnd"/>
      <w:r>
        <w:t xml:space="preserve">, welche </w:t>
      </w:r>
      <w:proofErr w:type="spellStart"/>
      <w:r>
        <w:t>gott</w:t>
      </w:r>
      <w:proofErr w:type="spellEnd"/>
      <w:r>
        <w:t xml:space="preserve"> durch den dienst Pauli </w:t>
      </w:r>
      <w:proofErr w:type="spellStart"/>
      <w:r>
        <w:t>wurkt</w:t>
      </w:r>
      <w:proofErr w:type="spellEnd"/>
      <w:r>
        <w:t xml:space="preserve">, das auch, die mit bösen </w:t>
      </w:r>
      <w:proofErr w:type="spellStart"/>
      <w:r>
        <w:t>geysten</w:t>
      </w:r>
      <w:proofErr w:type="spellEnd"/>
      <w:r>
        <w:t xml:space="preserve"> </w:t>
      </w:r>
      <w:proofErr w:type="spellStart"/>
      <w:r>
        <w:t>bsässen</w:t>
      </w:r>
      <w:proofErr w:type="spellEnd"/>
      <w:r>
        <w:t xml:space="preserve"> </w:t>
      </w:r>
      <w:proofErr w:type="spellStart"/>
      <w:r>
        <w:t>warend</w:t>
      </w:r>
      <w:proofErr w:type="spellEnd"/>
      <w:r>
        <w:t xml:space="preserve">, </w:t>
      </w:r>
      <w:proofErr w:type="spellStart"/>
      <w:r>
        <w:t>gelediget</w:t>
      </w:r>
      <w:proofErr w:type="spellEnd"/>
      <w:r>
        <w:t xml:space="preserve"> </w:t>
      </w:r>
      <w:proofErr w:type="spellStart"/>
      <w:r>
        <w:t>wurdent</w:t>
      </w:r>
      <w:proofErr w:type="spellEnd"/>
      <w:r>
        <w:t xml:space="preserve"> durch den </w:t>
      </w:r>
      <w:proofErr w:type="spellStart"/>
      <w:r>
        <w:t>nammen</w:t>
      </w:r>
      <w:proofErr w:type="spellEnd"/>
      <w:r>
        <w:t xml:space="preserve"> Jesu Christi. </w:t>
      </w:r>
      <w:proofErr w:type="spellStart"/>
      <w:r>
        <w:t>Sömlichs</w:t>
      </w:r>
      <w:proofErr w:type="spellEnd"/>
      <w:r>
        <w:t xml:space="preserve"> verdross den </w:t>
      </w:r>
      <w:proofErr w:type="spellStart"/>
      <w:r>
        <w:t>tüfel</w:t>
      </w:r>
      <w:proofErr w:type="spellEnd"/>
      <w:r>
        <w:t xml:space="preserve"> </w:t>
      </w:r>
      <w:proofErr w:type="spellStart"/>
      <w:r>
        <w:t>seer</w:t>
      </w:r>
      <w:proofErr w:type="spellEnd"/>
      <w:r>
        <w:t xml:space="preserve">, und </w:t>
      </w:r>
      <w:proofErr w:type="spellStart"/>
      <w:r>
        <w:t>understuond</w:t>
      </w:r>
      <w:proofErr w:type="spellEnd"/>
      <w:r>
        <w:t xml:space="preserve"> die wunder und </w:t>
      </w:r>
      <w:proofErr w:type="spellStart"/>
      <w:r>
        <w:t>zeichen</w:t>
      </w:r>
      <w:proofErr w:type="spellEnd"/>
      <w:r>
        <w:t xml:space="preserve">, so durch Paulum im </w:t>
      </w:r>
      <w:proofErr w:type="spellStart"/>
      <w:r>
        <w:t>namen</w:t>
      </w:r>
      <w:proofErr w:type="spellEnd"/>
      <w:r>
        <w:t xml:space="preserve"> Jesu </w:t>
      </w:r>
      <w:proofErr w:type="spellStart"/>
      <w:r>
        <w:t>bschahend</w:t>
      </w:r>
      <w:proofErr w:type="spellEnd"/>
      <w:r>
        <w:t xml:space="preserve">, verdächtig </w:t>
      </w:r>
      <w:proofErr w:type="spellStart"/>
      <w:r>
        <w:t>zemachen</w:t>
      </w:r>
      <w:proofErr w:type="spellEnd"/>
      <w:r>
        <w:t xml:space="preserve">, </w:t>
      </w:r>
      <w:proofErr w:type="spellStart"/>
      <w:r>
        <w:t>dardurch</w:t>
      </w:r>
      <w:proofErr w:type="spellEnd"/>
      <w:r>
        <w:t xml:space="preserve"> er die </w:t>
      </w:r>
      <w:proofErr w:type="spellStart"/>
      <w:r>
        <w:t>predge</w:t>
      </w:r>
      <w:proofErr w:type="spellEnd"/>
      <w:r>
        <w:t xml:space="preserve"> Pauli </w:t>
      </w:r>
      <w:proofErr w:type="spellStart"/>
      <w:r>
        <w:t>vernüten</w:t>
      </w:r>
      <w:proofErr w:type="spellEnd"/>
      <w:r>
        <w:t xml:space="preserve"> möchte und sin </w:t>
      </w:r>
      <w:proofErr w:type="spellStart"/>
      <w:r>
        <w:t>rych</w:t>
      </w:r>
      <w:proofErr w:type="spellEnd"/>
      <w:r>
        <w:t xml:space="preserve"> </w:t>
      </w:r>
      <w:proofErr w:type="spellStart"/>
      <w:r>
        <w:t>uffnen</w:t>
      </w:r>
      <w:proofErr w:type="spellEnd"/>
      <w:r>
        <w:t xml:space="preserve"> und erhalten. Dan er </w:t>
      </w:r>
      <w:proofErr w:type="spellStart"/>
      <w:r>
        <w:t>gschirret</w:t>
      </w:r>
      <w:proofErr w:type="spellEnd"/>
      <w:r>
        <w:t xml:space="preserve"> an durch sine </w:t>
      </w:r>
      <w:proofErr w:type="spellStart"/>
      <w:r>
        <w:t>diener</w:t>
      </w:r>
      <w:proofErr w:type="spellEnd"/>
      <w:r>
        <w:t xml:space="preserve">, deren VII eines </w:t>
      </w:r>
      <w:proofErr w:type="spellStart"/>
      <w:r>
        <w:t>fürnemen</w:t>
      </w:r>
      <w:proofErr w:type="spellEnd"/>
      <w:r>
        <w:t xml:space="preserve"> </w:t>
      </w:r>
      <w:proofErr w:type="spellStart"/>
      <w:r>
        <w:t>priesters</w:t>
      </w:r>
      <w:proofErr w:type="spellEnd"/>
      <w:r>
        <w:t xml:space="preserve"> </w:t>
      </w:r>
      <w:proofErr w:type="spellStart"/>
      <w:r>
        <w:t>sün</w:t>
      </w:r>
      <w:proofErr w:type="spellEnd"/>
      <w:r>
        <w:t xml:space="preserve">, </w:t>
      </w:r>
      <w:proofErr w:type="spellStart"/>
      <w:r>
        <w:t>juden</w:t>
      </w:r>
      <w:proofErr w:type="spellEnd"/>
      <w:r>
        <w:t xml:space="preserve"> und </w:t>
      </w:r>
      <w:proofErr w:type="spellStart"/>
      <w:r>
        <w:t>tüfelbschwerer</w:t>
      </w:r>
      <w:proofErr w:type="spellEnd"/>
      <w:r>
        <w:t xml:space="preserve"> </w:t>
      </w:r>
      <w:proofErr w:type="spellStart"/>
      <w:r>
        <w:t>warend</w:t>
      </w:r>
      <w:proofErr w:type="spellEnd"/>
      <w:r>
        <w:t xml:space="preserve">, die in </w:t>
      </w:r>
      <w:proofErr w:type="spellStart"/>
      <w:r>
        <w:t>groser</w:t>
      </w:r>
      <w:proofErr w:type="spellEnd"/>
      <w:r>
        <w:t xml:space="preserve"> acht gehalten </w:t>
      </w:r>
      <w:proofErr w:type="spellStart"/>
      <w:r>
        <w:t>wurdent</w:t>
      </w:r>
      <w:proofErr w:type="spellEnd"/>
      <w:r>
        <w:t xml:space="preserve">, als die </w:t>
      </w:r>
      <w:proofErr w:type="spellStart"/>
      <w:r>
        <w:t>bisshar</w:t>
      </w:r>
      <w:proofErr w:type="spellEnd"/>
      <w:r>
        <w:t xml:space="preserve"> durch schwarze </w:t>
      </w:r>
      <w:proofErr w:type="spellStart"/>
      <w:r>
        <w:t>künst</w:t>
      </w:r>
      <w:proofErr w:type="spellEnd"/>
      <w:r>
        <w:t xml:space="preserve"> den </w:t>
      </w:r>
      <w:proofErr w:type="spellStart"/>
      <w:r>
        <w:t>tüfel</w:t>
      </w:r>
      <w:proofErr w:type="spellEnd"/>
      <w:r>
        <w:t xml:space="preserve"> </w:t>
      </w:r>
      <w:proofErr w:type="spellStart"/>
      <w:r>
        <w:t>ussgetriben</w:t>
      </w:r>
      <w:proofErr w:type="spellEnd"/>
      <w:r>
        <w:t xml:space="preserve"> und </w:t>
      </w:r>
      <w:proofErr w:type="spellStart"/>
      <w:r>
        <w:t>allerleyn</w:t>
      </w:r>
      <w:proofErr w:type="spellEnd"/>
      <w:r>
        <w:t xml:space="preserve"> wunder </w:t>
      </w:r>
      <w:proofErr w:type="spellStart"/>
      <w:r>
        <w:t>gewürkt</w:t>
      </w:r>
      <w:proofErr w:type="spellEnd"/>
      <w:r>
        <w:t xml:space="preserve"> </w:t>
      </w:r>
      <w:proofErr w:type="spellStart"/>
      <w:r>
        <w:t>hattend</w:t>
      </w:r>
      <w:proofErr w:type="spellEnd"/>
      <w:r>
        <w:t xml:space="preserve">, </w:t>
      </w:r>
      <w:proofErr w:type="spellStart"/>
      <w:r>
        <w:t>dz</w:t>
      </w:r>
      <w:proofErr w:type="spellEnd"/>
      <w:r>
        <w:t xml:space="preserve"> grad die selben auch </w:t>
      </w:r>
      <w:proofErr w:type="spellStart"/>
      <w:r>
        <w:t>understuondent</w:t>
      </w:r>
      <w:proofErr w:type="spellEnd"/>
      <w:r>
        <w:t xml:space="preserve"> in dem </w:t>
      </w:r>
      <w:proofErr w:type="spellStart"/>
      <w:r>
        <w:t>namen</w:t>
      </w:r>
      <w:proofErr w:type="spellEnd"/>
      <w:r>
        <w:t xml:space="preserve"> Jesu </w:t>
      </w:r>
      <w:proofErr w:type="spellStart"/>
      <w:r>
        <w:t>bsässen</w:t>
      </w:r>
      <w:proofErr w:type="spellEnd"/>
      <w:r>
        <w:t xml:space="preserve"> </w:t>
      </w:r>
      <w:proofErr w:type="spellStart"/>
      <w:r>
        <w:t>menschen</w:t>
      </w:r>
      <w:proofErr w:type="spellEnd"/>
      <w:r>
        <w:t xml:space="preserve"> </w:t>
      </w:r>
      <w:proofErr w:type="spellStart"/>
      <w:r>
        <w:t>zuoledigen</w:t>
      </w:r>
      <w:proofErr w:type="spellEnd"/>
      <w:r>
        <w:t xml:space="preserve">, welches so geraten </w:t>
      </w:r>
      <w:proofErr w:type="spellStart"/>
      <w:r>
        <w:t>were</w:t>
      </w:r>
      <w:proofErr w:type="spellEnd"/>
      <w:r>
        <w:t xml:space="preserve">, </w:t>
      </w:r>
      <w:proofErr w:type="spellStart"/>
      <w:r>
        <w:t>hette</w:t>
      </w:r>
      <w:proofErr w:type="spellEnd"/>
      <w:r>
        <w:t xml:space="preserve"> er ring mögen die </w:t>
      </w:r>
      <w:proofErr w:type="spellStart"/>
      <w:r>
        <w:t>zeichen</w:t>
      </w:r>
      <w:proofErr w:type="spellEnd"/>
      <w:r>
        <w:t xml:space="preserve"> Pauli verdächtig machen, sam </w:t>
      </w:r>
      <w:proofErr w:type="spellStart"/>
      <w:r>
        <w:t>sy</w:t>
      </w:r>
      <w:proofErr w:type="spellEnd"/>
      <w:r>
        <w:t xml:space="preserve"> auch durch schwarze </w:t>
      </w:r>
      <w:proofErr w:type="spellStart"/>
      <w:r>
        <w:t>kunst</w:t>
      </w:r>
      <w:proofErr w:type="spellEnd"/>
      <w:r>
        <w:t xml:space="preserve"> </w:t>
      </w:r>
      <w:proofErr w:type="spellStart"/>
      <w:r>
        <w:t>bschähen</w:t>
      </w:r>
      <w:proofErr w:type="spellEnd"/>
      <w:r>
        <w:t xml:space="preserve">, wie </w:t>
      </w:r>
      <w:proofErr w:type="spellStart"/>
      <w:r>
        <w:t>dan</w:t>
      </w:r>
      <w:proofErr w:type="spellEnd"/>
      <w:r>
        <w:t xml:space="preserve"> der </w:t>
      </w:r>
      <w:proofErr w:type="spellStart"/>
      <w:r>
        <w:t>tüfel</w:t>
      </w:r>
      <w:proofErr w:type="spellEnd"/>
      <w:r>
        <w:t xml:space="preserve"> auch die </w:t>
      </w:r>
      <w:proofErr w:type="spellStart"/>
      <w:r>
        <w:t>zeichen</w:t>
      </w:r>
      <w:proofErr w:type="spellEnd"/>
      <w:r>
        <w:t xml:space="preserve"> unsers </w:t>
      </w:r>
      <w:proofErr w:type="spellStart"/>
      <w:r>
        <w:t>herren</w:t>
      </w:r>
      <w:proofErr w:type="spellEnd"/>
      <w:r>
        <w:t xml:space="preserve"> Jesu Christi im Evangelio durch die </w:t>
      </w:r>
      <w:proofErr w:type="spellStart"/>
      <w:r>
        <w:t>Phariseer</w:t>
      </w:r>
      <w:proofErr w:type="spellEnd"/>
      <w:r>
        <w:t xml:space="preserve"> gern dahin zogen </w:t>
      </w:r>
      <w:proofErr w:type="spellStart"/>
      <w:r>
        <w:t>hette</w:t>
      </w:r>
      <w:proofErr w:type="spellEnd"/>
      <w:r>
        <w:t xml:space="preserve">, als ob </w:t>
      </w:r>
      <w:proofErr w:type="spellStart"/>
      <w:r>
        <w:t>sy</w:t>
      </w:r>
      <w:proofErr w:type="spellEnd"/>
      <w:r>
        <w:t xml:space="preserve"> in </w:t>
      </w:r>
      <w:proofErr w:type="spellStart"/>
      <w:r>
        <w:t>krafft</w:t>
      </w:r>
      <w:proofErr w:type="spellEnd"/>
      <w:r>
        <w:t xml:space="preserve"> Beelzebub </w:t>
      </w:r>
      <w:proofErr w:type="spellStart"/>
      <w:r>
        <w:t>beschähen</w:t>
      </w:r>
      <w:proofErr w:type="spellEnd"/>
      <w:r>
        <w:t xml:space="preserve">, und mit </w:t>
      </w:r>
      <w:proofErr w:type="spellStart"/>
      <w:r>
        <w:t>glycher</w:t>
      </w:r>
      <w:proofErr w:type="spellEnd"/>
      <w:r>
        <w:t xml:space="preserve"> </w:t>
      </w:r>
      <w:proofErr w:type="spellStart"/>
      <w:r>
        <w:t>büebery</w:t>
      </w:r>
      <w:proofErr w:type="spellEnd"/>
      <w:r>
        <w:t xml:space="preserve"> Porphyrius, Julianus und andere </w:t>
      </w:r>
      <w:proofErr w:type="spellStart"/>
      <w:r>
        <w:t>abfellige</w:t>
      </w:r>
      <w:proofErr w:type="spellEnd"/>
      <w:r>
        <w:t xml:space="preserve"> </w:t>
      </w:r>
      <w:proofErr w:type="spellStart"/>
      <w:r>
        <w:t>fyend</w:t>
      </w:r>
      <w:proofErr w:type="spellEnd"/>
      <w:r>
        <w:t xml:space="preserve"> </w:t>
      </w:r>
      <w:proofErr w:type="spellStart"/>
      <w:r>
        <w:t>dess</w:t>
      </w:r>
      <w:proofErr w:type="spellEnd"/>
      <w:r>
        <w:t xml:space="preserve"> </w:t>
      </w:r>
      <w:proofErr w:type="spellStart"/>
      <w:r>
        <w:t>christen</w:t>
      </w:r>
      <w:proofErr w:type="spellEnd"/>
      <w:r>
        <w:t xml:space="preserve"> </w:t>
      </w:r>
      <w:proofErr w:type="spellStart"/>
      <w:r>
        <w:t>glaubens</w:t>
      </w:r>
      <w:proofErr w:type="spellEnd"/>
      <w:r>
        <w:t xml:space="preserve"> </w:t>
      </w:r>
      <w:proofErr w:type="spellStart"/>
      <w:r>
        <w:t>gschulten</w:t>
      </w:r>
      <w:proofErr w:type="spellEnd"/>
      <w:r>
        <w:t xml:space="preserve"> habend der </w:t>
      </w:r>
      <w:proofErr w:type="spellStart"/>
      <w:r>
        <w:t>säligen</w:t>
      </w:r>
      <w:proofErr w:type="spellEnd"/>
      <w:r>
        <w:t xml:space="preserve"> </w:t>
      </w:r>
      <w:proofErr w:type="spellStart"/>
      <w:r>
        <w:t>apostlen</w:t>
      </w:r>
      <w:proofErr w:type="spellEnd"/>
      <w:r>
        <w:t xml:space="preserve"> leer und </w:t>
      </w:r>
      <w:proofErr w:type="spellStart"/>
      <w:r>
        <w:t>zeichen</w:t>
      </w:r>
      <w:proofErr w:type="spellEnd"/>
      <w:r>
        <w:t xml:space="preserve">, als ob </w:t>
      </w:r>
      <w:proofErr w:type="spellStart"/>
      <w:r>
        <w:t>sy</w:t>
      </w:r>
      <w:proofErr w:type="spellEnd"/>
      <w:r>
        <w:t xml:space="preserve"> durch schwarze </w:t>
      </w:r>
      <w:proofErr w:type="spellStart"/>
      <w:r>
        <w:t>kunst</w:t>
      </w:r>
      <w:proofErr w:type="spellEnd"/>
      <w:r>
        <w:t xml:space="preserve"> </w:t>
      </w:r>
      <w:proofErr w:type="spellStart"/>
      <w:r>
        <w:t>bekrefftiget</w:t>
      </w:r>
      <w:proofErr w:type="spellEnd"/>
      <w:r>
        <w:t xml:space="preserve"> und </w:t>
      </w:r>
      <w:proofErr w:type="spellStart"/>
      <w:r>
        <w:t>beschähen</w:t>
      </w:r>
      <w:proofErr w:type="spellEnd"/>
      <w:r>
        <w:t xml:space="preserve">. </w:t>
      </w:r>
    </w:p>
    <w:p w14:paraId="7AB56E30" w14:textId="77777777" w:rsidR="009B4A2E" w:rsidRDefault="009B4A2E" w:rsidP="009B4A2E">
      <w:pPr>
        <w:pStyle w:val="StandardWeb"/>
      </w:pPr>
      <w:r>
        <w:t xml:space="preserve">Aber </w:t>
      </w:r>
      <w:proofErr w:type="spellStart"/>
      <w:r>
        <w:t>gottes</w:t>
      </w:r>
      <w:proofErr w:type="spellEnd"/>
      <w:r>
        <w:t xml:space="preserve"> </w:t>
      </w:r>
      <w:proofErr w:type="spellStart"/>
      <w:r>
        <w:t>krafft</w:t>
      </w:r>
      <w:proofErr w:type="spellEnd"/>
      <w:r>
        <w:t xml:space="preserve"> </w:t>
      </w:r>
      <w:proofErr w:type="spellStart"/>
      <w:r>
        <w:t>hatt</w:t>
      </w:r>
      <w:proofErr w:type="spellEnd"/>
      <w:r>
        <w:t xml:space="preserve"> die </w:t>
      </w:r>
      <w:proofErr w:type="spellStart"/>
      <w:r>
        <w:t>zuo</w:t>
      </w:r>
      <w:proofErr w:type="spellEnd"/>
      <w:r>
        <w:t xml:space="preserve"> </w:t>
      </w:r>
      <w:proofErr w:type="spellStart"/>
      <w:r>
        <w:t>Epheso</w:t>
      </w:r>
      <w:proofErr w:type="spellEnd"/>
      <w:r>
        <w:t xml:space="preserve">, </w:t>
      </w:r>
      <w:proofErr w:type="spellStart"/>
      <w:r>
        <w:t>nütt</w:t>
      </w:r>
      <w:proofErr w:type="spellEnd"/>
      <w:r>
        <w:t xml:space="preserve"> nun die </w:t>
      </w:r>
      <w:proofErr w:type="spellStart"/>
      <w:r>
        <w:t>schwarzkünster</w:t>
      </w:r>
      <w:proofErr w:type="spellEnd"/>
      <w:r>
        <w:t xml:space="preserve">, </w:t>
      </w:r>
      <w:proofErr w:type="spellStart"/>
      <w:r>
        <w:t>sonder</w:t>
      </w:r>
      <w:proofErr w:type="spellEnd"/>
      <w:r>
        <w:t xml:space="preserve"> den </w:t>
      </w:r>
      <w:proofErr w:type="spellStart"/>
      <w:r>
        <w:t>tüfel</w:t>
      </w:r>
      <w:proofErr w:type="spellEnd"/>
      <w:r>
        <w:t xml:space="preserve"> </w:t>
      </w:r>
      <w:proofErr w:type="spellStart"/>
      <w:r>
        <w:t>selbs</w:t>
      </w:r>
      <w:proofErr w:type="spellEnd"/>
      <w:r>
        <w:t xml:space="preserve">, durch ein </w:t>
      </w:r>
      <w:proofErr w:type="spellStart"/>
      <w:r>
        <w:t>nüw</w:t>
      </w:r>
      <w:proofErr w:type="spellEnd"/>
      <w:r>
        <w:t xml:space="preserve"> und gross </w:t>
      </w:r>
      <w:proofErr w:type="spellStart"/>
      <w:r>
        <w:t>wunderzeichen</w:t>
      </w:r>
      <w:proofErr w:type="spellEnd"/>
      <w:r>
        <w:t xml:space="preserve"> </w:t>
      </w:r>
      <w:proofErr w:type="spellStart"/>
      <w:r>
        <w:t>zuoschanden</w:t>
      </w:r>
      <w:proofErr w:type="spellEnd"/>
      <w:r>
        <w:t xml:space="preserve"> </w:t>
      </w:r>
      <w:proofErr w:type="spellStart"/>
      <w:r>
        <w:t>gmacht</w:t>
      </w:r>
      <w:proofErr w:type="spellEnd"/>
      <w:r>
        <w:t xml:space="preserve"> und alle schwarze </w:t>
      </w:r>
      <w:proofErr w:type="spellStart"/>
      <w:r>
        <w:t>kunst</w:t>
      </w:r>
      <w:proofErr w:type="spellEnd"/>
      <w:r>
        <w:t xml:space="preserve"> an tag </w:t>
      </w:r>
      <w:proofErr w:type="spellStart"/>
      <w:r>
        <w:t>gestelt</w:t>
      </w:r>
      <w:proofErr w:type="spellEnd"/>
      <w:r>
        <w:t xml:space="preserve">, </w:t>
      </w:r>
      <w:proofErr w:type="spellStart"/>
      <w:r>
        <w:t>dz</w:t>
      </w:r>
      <w:proofErr w:type="spellEnd"/>
      <w:r>
        <w:t xml:space="preserve"> </w:t>
      </w:r>
      <w:proofErr w:type="spellStart"/>
      <w:r>
        <w:t>sy</w:t>
      </w:r>
      <w:proofErr w:type="spellEnd"/>
      <w:r>
        <w:t xml:space="preserve"> </w:t>
      </w:r>
      <w:proofErr w:type="spellStart"/>
      <w:r>
        <w:t>ytel</w:t>
      </w:r>
      <w:proofErr w:type="spellEnd"/>
      <w:r>
        <w:t xml:space="preserve"> und </w:t>
      </w:r>
      <w:proofErr w:type="spellStart"/>
      <w:r>
        <w:t>verfluocht</w:t>
      </w:r>
      <w:proofErr w:type="spellEnd"/>
      <w:r>
        <w:t xml:space="preserve"> ist. Dan der </w:t>
      </w:r>
      <w:proofErr w:type="spellStart"/>
      <w:r>
        <w:t>tüfel</w:t>
      </w:r>
      <w:proofErr w:type="spellEnd"/>
      <w:r>
        <w:t xml:space="preserve"> von </w:t>
      </w:r>
      <w:proofErr w:type="spellStart"/>
      <w:r>
        <w:t>gott</w:t>
      </w:r>
      <w:proofErr w:type="spellEnd"/>
      <w:r>
        <w:t xml:space="preserve"> bezwungen, </w:t>
      </w:r>
      <w:proofErr w:type="spellStart"/>
      <w:r>
        <w:t>dz</w:t>
      </w:r>
      <w:proofErr w:type="spellEnd"/>
      <w:r>
        <w:t xml:space="preserve"> er </w:t>
      </w:r>
      <w:proofErr w:type="spellStart"/>
      <w:r>
        <w:t>selbs</w:t>
      </w:r>
      <w:proofErr w:type="spellEnd"/>
      <w:r>
        <w:t xml:space="preserve"> </w:t>
      </w:r>
      <w:proofErr w:type="spellStart"/>
      <w:r>
        <w:t>müessen</w:t>
      </w:r>
      <w:proofErr w:type="spellEnd"/>
      <w:r>
        <w:t xml:space="preserve"> </w:t>
      </w:r>
      <w:proofErr w:type="spellStart"/>
      <w:r>
        <w:t>stan</w:t>
      </w:r>
      <w:proofErr w:type="spellEnd"/>
      <w:r>
        <w:t xml:space="preserve"> über sine </w:t>
      </w:r>
      <w:proofErr w:type="spellStart"/>
      <w:r>
        <w:t>fründ</w:t>
      </w:r>
      <w:proofErr w:type="spellEnd"/>
      <w:r>
        <w:t xml:space="preserve"> und </w:t>
      </w:r>
      <w:proofErr w:type="spellStart"/>
      <w:r>
        <w:t>diener</w:t>
      </w:r>
      <w:proofErr w:type="spellEnd"/>
      <w:r>
        <w:t xml:space="preserve"> und sie </w:t>
      </w:r>
      <w:proofErr w:type="spellStart"/>
      <w:r>
        <w:t>sudlen</w:t>
      </w:r>
      <w:proofErr w:type="spellEnd"/>
      <w:r>
        <w:t xml:space="preserve">[9], </w:t>
      </w:r>
      <w:proofErr w:type="spellStart"/>
      <w:r>
        <w:t>schedigen</w:t>
      </w:r>
      <w:proofErr w:type="spellEnd"/>
      <w:r>
        <w:t xml:space="preserve"> und vor aller </w:t>
      </w:r>
      <w:proofErr w:type="spellStart"/>
      <w:r>
        <w:t>wält</w:t>
      </w:r>
      <w:proofErr w:type="spellEnd"/>
      <w:r>
        <w:t xml:space="preserve"> </w:t>
      </w:r>
      <w:proofErr w:type="spellStart"/>
      <w:r>
        <w:t>zuo</w:t>
      </w:r>
      <w:proofErr w:type="spellEnd"/>
      <w:r>
        <w:t xml:space="preserve"> </w:t>
      </w:r>
      <w:proofErr w:type="spellStart"/>
      <w:r>
        <w:t>grosen</w:t>
      </w:r>
      <w:proofErr w:type="spellEnd"/>
      <w:r>
        <w:t xml:space="preserve"> schanden machen. Dan wie </w:t>
      </w:r>
      <w:proofErr w:type="spellStart"/>
      <w:r>
        <w:t>sy</w:t>
      </w:r>
      <w:proofErr w:type="spellEnd"/>
      <w:r>
        <w:t xml:space="preserve"> </w:t>
      </w:r>
      <w:proofErr w:type="spellStart"/>
      <w:r>
        <w:t>understanden</w:t>
      </w:r>
      <w:proofErr w:type="spellEnd"/>
      <w:r>
        <w:t xml:space="preserve"> ein </w:t>
      </w:r>
      <w:proofErr w:type="spellStart"/>
      <w:r>
        <w:t>bsessnen</w:t>
      </w:r>
      <w:proofErr w:type="spellEnd"/>
      <w:r>
        <w:t xml:space="preserve"> </w:t>
      </w:r>
      <w:proofErr w:type="spellStart"/>
      <w:r>
        <w:t>zuo</w:t>
      </w:r>
      <w:proofErr w:type="spellEnd"/>
      <w:r>
        <w:t xml:space="preserve"> ledigen, mit dem </w:t>
      </w:r>
      <w:proofErr w:type="spellStart"/>
      <w:r>
        <w:t>sy</w:t>
      </w:r>
      <w:proofErr w:type="spellEnd"/>
      <w:r>
        <w:t xml:space="preserve"> </w:t>
      </w:r>
      <w:proofErr w:type="spellStart"/>
      <w:r>
        <w:t>gsprochen</w:t>
      </w:r>
      <w:proofErr w:type="spellEnd"/>
      <w:r>
        <w:t xml:space="preserve">: „Wir </w:t>
      </w:r>
      <w:proofErr w:type="spellStart"/>
      <w:r>
        <w:t>bschwerend</w:t>
      </w:r>
      <w:proofErr w:type="spellEnd"/>
      <w:r>
        <w:t xml:space="preserve"> dich </w:t>
      </w:r>
      <w:proofErr w:type="spellStart"/>
      <w:r>
        <w:t>by</w:t>
      </w:r>
      <w:proofErr w:type="spellEnd"/>
      <w:r>
        <w:t xml:space="preserve"> dem </w:t>
      </w:r>
      <w:proofErr w:type="spellStart"/>
      <w:r>
        <w:t>nammen</w:t>
      </w:r>
      <w:proofErr w:type="spellEnd"/>
      <w:r>
        <w:t xml:space="preserve"> Jesu, den Paulus prediget“, widersprach innen </w:t>
      </w:r>
      <w:proofErr w:type="spellStart"/>
      <w:r>
        <w:t>uss</w:t>
      </w:r>
      <w:proofErr w:type="spellEnd"/>
      <w:r>
        <w:t xml:space="preserve"> dem </w:t>
      </w:r>
      <w:proofErr w:type="spellStart"/>
      <w:r>
        <w:t>besässnen</w:t>
      </w:r>
      <w:proofErr w:type="spellEnd"/>
      <w:r>
        <w:t xml:space="preserve"> </w:t>
      </w:r>
      <w:proofErr w:type="spellStart"/>
      <w:r>
        <w:t>menschen</w:t>
      </w:r>
      <w:proofErr w:type="spellEnd"/>
      <w:r>
        <w:t xml:space="preserve"> der </w:t>
      </w:r>
      <w:proofErr w:type="spellStart"/>
      <w:r>
        <w:t>tüfel</w:t>
      </w:r>
      <w:proofErr w:type="spellEnd"/>
      <w:r>
        <w:t xml:space="preserve"> und </w:t>
      </w:r>
      <w:proofErr w:type="spellStart"/>
      <w:r>
        <w:t>redt</w:t>
      </w:r>
      <w:proofErr w:type="spellEnd"/>
      <w:r>
        <w:t xml:space="preserve">: „Jesum </w:t>
      </w:r>
      <w:proofErr w:type="spellStart"/>
      <w:r>
        <w:t>ken</w:t>
      </w:r>
      <w:proofErr w:type="spellEnd"/>
      <w:r>
        <w:t xml:space="preserve"> ich </w:t>
      </w:r>
      <w:proofErr w:type="spellStart"/>
      <w:r>
        <w:t>wol</w:t>
      </w:r>
      <w:proofErr w:type="spellEnd"/>
      <w:r>
        <w:t xml:space="preserve">, so weiss ich auch </w:t>
      </w:r>
      <w:proofErr w:type="spellStart"/>
      <w:r>
        <w:t>wol</w:t>
      </w:r>
      <w:proofErr w:type="spellEnd"/>
      <w:r>
        <w:t>, wer Paulus ist, wer sind aber irr?“, q[</w:t>
      </w:r>
      <w:proofErr w:type="spellStart"/>
      <w:r>
        <w:t>uasi</w:t>
      </w:r>
      <w:proofErr w:type="spellEnd"/>
      <w:r>
        <w:t>] d[</w:t>
      </w:r>
      <w:proofErr w:type="spellStart"/>
      <w:r>
        <w:t>icat</w:t>
      </w:r>
      <w:proofErr w:type="spellEnd"/>
      <w:r>
        <w:t xml:space="preserve">]: „Was </w:t>
      </w:r>
      <w:proofErr w:type="spellStart"/>
      <w:r>
        <w:t>nemend</w:t>
      </w:r>
      <w:proofErr w:type="spellEnd"/>
      <w:r>
        <w:t xml:space="preserve"> irr </w:t>
      </w:r>
      <w:proofErr w:type="spellStart"/>
      <w:r>
        <w:t>üch</w:t>
      </w:r>
      <w:proofErr w:type="spellEnd"/>
      <w:r>
        <w:t xml:space="preserve"> an </w:t>
      </w:r>
      <w:proofErr w:type="spellStart"/>
      <w:r>
        <w:t>dess</w:t>
      </w:r>
      <w:proofErr w:type="spellEnd"/>
      <w:r>
        <w:t xml:space="preserve"> </w:t>
      </w:r>
      <w:proofErr w:type="spellStart"/>
      <w:r>
        <w:t>suns</w:t>
      </w:r>
      <w:proofErr w:type="spellEnd"/>
      <w:r>
        <w:t xml:space="preserve"> </w:t>
      </w:r>
      <w:proofErr w:type="spellStart"/>
      <w:r>
        <w:t>gotts</w:t>
      </w:r>
      <w:proofErr w:type="spellEnd"/>
      <w:r>
        <w:t xml:space="preserve"> und </w:t>
      </w:r>
      <w:proofErr w:type="spellStart"/>
      <w:r>
        <w:t>sines</w:t>
      </w:r>
      <w:proofErr w:type="spellEnd"/>
      <w:r>
        <w:t xml:space="preserve"> heiligen </w:t>
      </w:r>
      <w:proofErr w:type="spellStart"/>
      <w:r>
        <w:t>dieners</w:t>
      </w:r>
      <w:proofErr w:type="spellEnd"/>
      <w:r>
        <w:t xml:space="preserve"> Pauli, die irr </w:t>
      </w:r>
      <w:proofErr w:type="spellStart"/>
      <w:r>
        <w:t>nütt</w:t>
      </w:r>
      <w:proofErr w:type="spellEnd"/>
      <w:r>
        <w:t xml:space="preserve"> anders sind </w:t>
      </w:r>
      <w:proofErr w:type="spellStart"/>
      <w:r>
        <w:t>dan</w:t>
      </w:r>
      <w:proofErr w:type="spellEnd"/>
      <w:r>
        <w:t xml:space="preserve"> öde </w:t>
      </w:r>
      <w:proofErr w:type="spellStart"/>
      <w:r>
        <w:t>schelmen</w:t>
      </w:r>
      <w:proofErr w:type="spellEnd"/>
      <w:r>
        <w:t xml:space="preserve"> </w:t>
      </w:r>
      <w:proofErr w:type="spellStart"/>
      <w:r>
        <w:t>buoben</w:t>
      </w:r>
      <w:proofErr w:type="spellEnd"/>
      <w:r>
        <w:t xml:space="preserve"> und </w:t>
      </w:r>
      <w:proofErr w:type="spellStart"/>
      <w:r>
        <w:t>lüth</w:t>
      </w:r>
      <w:proofErr w:type="spellEnd"/>
      <w:r>
        <w:t xml:space="preserve"> </w:t>
      </w:r>
      <w:proofErr w:type="spellStart"/>
      <w:r>
        <w:t>bschiser</w:t>
      </w:r>
      <w:proofErr w:type="spellEnd"/>
      <w:r>
        <w:t xml:space="preserve">?“ Und wuscht hiermit innen über </w:t>
      </w:r>
      <w:proofErr w:type="spellStart"/>
      <w:r>
        <w:t>ire</w:t>
      </w:r>
      <w:proofErr w:type="spellEnd"/>
      <w:r>
        <w:t xml:space="preserve"> </w:t>
      </w:r>
      <w:proofErr w:type="spellStart"/>
      <w:r>
        <w:t>köpff</w:t>
      </w:r>
      <w:proofErr w:type="spellEnd"/>
      <w:r>
        <w:t xml:space="preserve">, </w:t>
      </w:r>
      <w:proofErr w:type="spellStart"/>
      <w:r>
        <w:t>reyss</w:t>
      </w:r>
      <w:proofErr w:type="spellEnd"/>
      <w:r>
        <w:t xml:space="preserve"> </w:t>
      </w:r>
      <w:proofErr w:type="spellStart"/>
      <w:r>
        <w:t>sy</w:t>
      </w:r>
      <w:proofErr w:type="spellEnd"/>
      <w:r>
        <w:t xml:space="preserve"> </w:t>
      </w:r>
      <w:proofErr w:type="spellStart"/>
      <w:r>
        <w:t>nider</w:t>
      </w:r>
      <w:proofErr w:type="spellEnd"/>
      <w:r>
        <w:t xml:space="preserve">, </w:t>
      </w:r>
      <w:proofErr w:type="spellStart"/>
      <w:r>
        <w:t>sudlet</w:t>
      </w:r>
      <w:proofErr w:type="spellEnd"/>
      <w:r>
        <w:t xml:space="preserve">, zart und </w:t>
      </w:r>
      <w:proofErr w:type="spellStart"/>
      <w:r>
        <w:t>begwaltiget</w:t>
      </w:r>
      <w:proofErr w:type="spellEnd"/>
      <w:r>
        <w:t xml:space="preserve"> </w:t>
      </w:r>
      <w:proofErr w:type="spellStart"/>
      <w:r>
        <w:t>sy</w:t>
      </w:r>
      <w:proofErr w:type="spellEnd"/>
      <w:r>
        <w:t xml:space="preserve">, </w:t>
      </w:r>
      <w:proofErr w:type="spellStart"/>
      <w:r>
        <w:t>dz</w:t>
      </w:r>
      <w:proofErr w:type="spellEnd"/>
      <w:r>
        <w:t xml:space="preserve"> </w:t>
      </w:r>
      <w:proofErr w:type="spellStart"/>
      <w:r>
        <w:t>sy</w:t>
      </w:r>
      <w:proofErr w:type="spellEnd"/>
      <w:r>
        <w:t xml:space="preserve"> </w:t>
      </w:r>
      <w:proofErr w:type="spellStart"/>
      <w:r>
        <w:t>imm</w:t>
      </w:r>
      <w:proofErr w:type="spellEnd"/>
      <w:r>
        <w:t xml:space="preserve"> </w:t>
      </w:r>
      <w:proofErr w:type="spellStart"/>
      <w:r>
        <w:t>schwarlich</w:t>
      </w:r>
      <w:proofErr w:type="spellEnd"/>
      <w:r>
        <w:t xml:space="preserve">, </w:t>
      </w:r>
      <w:proofErr w:type="spellStart"/>
      <w:r>
        <w:t>nakend</w:t>
      </w:r>
      <w:proofErr w:type="spellEnd"/>
      <w:r>
        <w:t xml:space="preserve"> und verwundet zum </w:t>
      </w:r>
      <w:proofErr w:type="spellStart"/>
      <w:r>
        <w:t>huss</w:t>
      </w:r>
      <w:proofErr w:type="spellEnd"/>
      <w:r>
        <w:t xml:space="preserve"> </w:t>
      </w:r>
      <w:proofErr w:type="spellStart"/>
      <w:r>
        <w:t>uss</w:t>
      </w:r>
      <w:proofErr w:type="spellEnd"/>
      <w:r>
        <w:t xml:space="preserve">, in dem </w:t>
      </w:r>
      <w:proofErr w:type="spellStart"/>
      <w:r>
        <w:t>sy</w:t>
      </w:r>
      <w:proofErr w:type="spellEnd"/>
      <w:r>
        <w:t xml:space="preserve"> irr </w:t>
      </w:r>
      <w:proofErr w:type="spellStart"/>
      <w:r>
        <w:t>ofenthür</w:t>
      </w:r>
      <w:proofErr w:type="spellEnd"/>
      <w:r>
        <w:t xml:space="preserve"> </w:t>
      </w:r>
      <w:proofErr w:type="spellStart"/>
      <w:r>
        <w:t>triben</w:t>
      </w:r>
      <w:proofErr w:type="spellEnd"/>
      <w:r>
        <w:t xml:space="preserve"> </w:t>
      </w:r>
      <w:proofErr w:type="spellStart"/>
      <w:r>
        <w:t>woltend</w:t>
      </w:r>
      <w:proofErr w:type="spellEnd"/>
      <w:r>
        <w:t xml:space="preserve">, </w:t>
      </w:r>
      <w:proofErr w:type="spellStart"/>
      <w:r>
        <w:t>entrunnend</w:t>
      </w:r>
      <w:proofErr w:type="spellEnd"/>
      <w:r>
        <w:t xml:space="preserve">. Und rächt </w:t>
      </w:r>
      <w:proofErr w:type="spellStart"/>
      <w:r>
        <w:t>nakend</w:t>
      </w:r>
      <w:proofErr w:type="spellEnd"/>
      <w:r>
        <w:t xml:space="preserve">, </w:t>
      </w:r>
      <w:proofErr w:type="spellStart"/>
      <w:r>
        <w:t>dan</w:t>
      </w:r>
      <w:proofErr w:type="spellEnd"/>
      <w:r>
        <w:t xml:space="preserve"> </w:t>
      </w:r>
      <w:proofErr w:type="spellStart"/>
      <w:r>
        <w:t>sy</w:t>
      </w:r>
      <w:proofErr w:type="spellEnd"/>
      <w:r>
        <w:t xml:space="preserve"> </w:t>
      </w:r>
      <w:proofErr w:type="spellStart"/>
      <w:r>
        <w:t>gott</w:t>
      </w:r>
      <w:proofErr w:type="spellEnd"/>
      <w:r>
        <w:t xml:space="preserve"> hiermit aller </w:t>
      </w:r>
      <w:proofErr w:type="spellStart"/>
      <w:r>
        <w:t>wält</w:t>
      </w:r>
      <w:proofErr w:type="spellEnd"/>
      <w:r>
        <w:t xml:space="preserve"> </w:t>
      </w:r>
      <w:proofErr w:type="spellStart"/>
      <w:r>
        <w:t>entdekt</w:t>
      </w:r>
      <w:proofErr w:type="spellEnd"/>
      <w:r>
        <w:t xml:space="preserve"> und </w:t>
      </w:r>
      <w:proofErr w:type="spellStart"/>
      <w:r>
        <w:t>eroffnet</w:t>
      </w:r>
      <w:proofErr w:type="spellEnd"/>
      <w:r>
        <w:t xml:space="preserve"> </w:t>
      </w:r>
      <w:proofErr w:type="spellStart"/>
      <w:r>
        <w:t>hatt</w:t>
      </w:r>
      <w:proofErr w:type="spellEnd"/>
      <w:r>
        <w:t xml:space="preserve">, </w:t>
      </w:r>
      <w:proofErr w:type="spellStart"/>
      <w:r>
        <w:t>dz</w:t>
      </w:r>
      <w:proofErr w:type="spellEnd"/>
      <w:r>
        <w:t xml:space="preserve"> irr </w:t>
      </w:r>
      <w:proofErr w:type="spellStart"/>
      <w:r>
        <w:t>kunst</w:t>
      </w:r>
      <w:proofErr w:type="spellEnd"/>
      <w:r>
        <w:t xml:space="preserve"> falsch und </w:t>
      </w:r>
      <w:proofErr w:type="spellStart"/>
      <w:r>
        <w:t>büebery</w:t>
      </w:r>
      <w:proofErr w:type="spellEnd"/>
      <w:r>
        <w:t xml:space="preserve"> </w:t>
      </w:r>
      <w:proofErr w:type="spellStart"/>
      <w:r>
        <w:t>wz.</w:t>
      </w:r>
      <w:proofErr w:type="spellEnd"/>
      <w:r>
        <w:t xml:space="preserve"> Rächt </w:t>
      </w:r>
      <w:proofErr w:type="spellStart"/>
      <w:r>
        <w:t>entrunnend</w:t>
      </w:r>
      <w:proofErr w:type="spellEnd"/>
      <w:r>
        <w:t xml:space="preserve"> </w:t>
      </w:r>
      <w:proofErr w:type="spellStart"/>
      <w:r>
        <w:t>sy</w:t>
      </w:r>
      <w:proofErr w:type="spellEnd"/>
      <w:r>
        <w:t xml:space="preserve"> verwundet, </w:t>
      </w:r>
      <w:proofErr w:type="spellStart"/>
      <w:r>
        <w:t>dan</w:t>
      </w:r>
      <w:proofErr w:type="spellEnd"/>
      <w:r>
        <w:t xml:space="preserve"> </w:t>
      </w:r>
      <w:proofErr w:type="spellStart"/>
      <w:r>
        <w:t>dz</w:t>
      </w:r>
      <w:proofErr w:type="spellEnd"/>
      <w:r>
        <w:t xml:space="preserve"> der rächt </w:t>
      </w:r>
      <w:proofErr w:type="spellStart"/>
      <w:r>
        <w:t>lon</w:t>
      </w:r>
      <w:proofErr w:type="spellEnd"/>
      <w:r>
        <w:t xml:space="preserve"> ist, </w:t>
      </w:r>
      <w:proofErr w:type="spellStart"/>
      <w:r>
        <w:t>namlich</w:t>
      </w:r>
      <w:proofErr w:type="spellEnd"/>
      <w:r>
        <w:t xml:space="preserve"> </w:t>
      </w:r>
      <w:proofErr w:type="spellStart"/>
      <w:r>
        <w:t>schedigen</w:t>
      </w:r>
      <w:proofErr w:type="spellEnd"/>
      <w:r>
        <w:t xml:space="preserve">, verderben, verwunden und umbringen, den der </w:t>
      </w:r>
      <w:proofErr w:type="spellStart"/>
      <w:r>
        <w:t>tüfel</w:t>
      </w:r>
      <w:proofErr w:type="spellEnd"/>
      <w:r>
        <w:t xml:space="preserve"> allen </w:t>
      </w:r>
      <w:proofErr w:type="spellStart"/>
      <w:r>
        <w:t>sinen</w:t>
      </w:r>
      <w:proofErr w:type="spellEnd"/>
      <w:r>
        <w:t xml:space="preserve"> </w:t>
      </w:r>
      <w:proofErr w:type="spellStart"/>
      <w:r>
        <w:t>dieneren</w:t>
      </w:r>
      <w:proofErr w:type="spellEnd"/>
      <w:r>
        <w:t xml:space="preserve"> </w:t>
      </w:r>
      <w:proofErr w:type="spellStart"/>
      <w:r>
        <w:t>entlich</w:t>
      </w:r>
      <w:proofErr w:type="spellEnd"/>
      <w:r>
        <w:t xml:space="preserve"> und </w:t>
      </w:r>
      <w:proofErr w:type="spellStart"/>
      <w:r>
        <w:t>gwüsslich</w:t>
      </w:r>
      <w:proofErr w:type="spellEnd"/>
      <w:r>
        <w:t xml:space="preserve"> </w:t>
      </w:r>
      <w:proofErr w:type="spellStart"/>
      <w:r>
        <w:t>bezalt</w:t>
      </w:r>
      <w:proofErr w:type="spellEnd"/>
      <w:r>
        <w:t xml:space="preserve">. </w:t>
      </w:r>
    </w:p>
    <w:p w14:paraId="1D51283E" w14:textId="77777777" w:rsidR="009B4A2E" w:rsidRDefault="009B4A2E" w:rsidP="009B4A2E">
      <w:pPr>
        <w:pStyle w:val="StandardWeb"/>
      </w:pPr>
      <w:r>
        <w:t xml:space="preserve">Und zeigt uns </w:t>
      </w:r>
      <w:proofErr w:type="spellStart"/>
      <w:r>
        <w:t>dise</w:t>
      </w:r>
      <w:proofErr w:type="spellEnd"/>
      <w:r>
        <w:t xml:space="preserve"> </w:t>
      </w:r>
      <w:proofErr w:type="spellStart"/>
      <w:r>
        <w:t>history</w:t>
      </w:r>
      <w:proofErr w:type="spellEnd"/>
      <w:r>
        <w:t xml:space="preserve"> an, </w:t>
      </w:r>
      <w:proofErr w:type="spellStart"/>
      <w:r>
        <w:t>dz</w:t>
      </w:r>
      <w:proofErr w:type="spellEnd"/>
      <w:r>
        <w:t xml:space="preserve"> die </w:t>
      </w:r>
      <w:proofErr w:type="spellStart"/>
      <w:r>
        <w:t>schwarzkunst</w:t>
      </w:r>
      <w:proofErr w:type="spellEnd"/>
      <w:r>
        <w:t xml:space="preserve"> und alle </w:t>
      </w:r>
      <w:proofErr w:type="spellStart"/>
      <w:r>
        <w:t>verbottne</w:t>
      </w:r>
      <w:proofErr w:type="spellEnd"/>
      <w:r>
        <w:t xml:space="preserve"> </w:t>
      </w:r>
      <w:proofErr w:type="spellStart"/>
      <w:r>
        <w:t>künst</w:t>
      </w:r>
      <w:proofErr w:type="spellEnd"/>
      <w:r>
        <w:t xml:space="preserve"> </w:t>
      </w:r>
      <w:proofErr w:type="spellStart"/>
      <w:r>
        <w:t>gott</w:t>
      </w:r>
      <w:proofErr w:type="spellEnd"/>
      <w:r>
        <w:t xml:space="preserve"> </w:t>
      </w:r>
      <w:proofErr w:type="spellStart"/>
      <w:r>
        <w:t>missfallind</w:t>
      </w:r>
      <w:proofErr w:type="spellEnd"/>
      <w:r>
        <w:t xml:space="preserve">, </w:t>
      </w:r>
      <w:proofErr w:type="spellStart"/>
      <w:r>
        <w:t>darzuo</w:t>
      </w:r>
      <w:proofErr w:type="spellEnd"/>
      <w:r>
        <w:t xml:space="preserve"> die </w:t>
      </w:r>
      <w:proofErr w:type="spellStart"/>
      <w:r>
        <w:t>menschen</w:t>
      </w:r>
      <w:proofErr w:type="spellEnd"/>
      <w:r>
        <w:t xml:space="preserve"> </w:t>
      </w:r>
      <w:proofErr w:type="spellStart"/>
      <w:r>
        <w:t>betriegend</w:t>
      </w:r>
      <w:proofErr w:type="spellEnd"/>
      <w:r>
        <w:t xml:space="preserve"> und </w:t>
      </w:r>
      <w:proofErr w:type="spellStart"/>
      <w:r>
        <w:t>verderbent</w:t>
      </w:r>
      <w:proofErr w:type="spellEnd"/>
      <w:r>
        <w:t xml:space="preserve">, darum </w:t>
      </w:r>
      <w:proofErr w:type="spellStart"/>
      <w:r>
        <w:t>menklich</w:t>
      </w:r>
      <w:proofErr w:type="spellEnd"/>
      <w:r>
        <w:t xml:space="preserve"> </w:t>
      </w:r>
      <w:proofErr w:type="spellStart"/>
      <w:r>
        <w:t>iren</w:t>
      </w:r>
      <w:proofErr w:type="spellEnd"/>
      <w:r>
        <w:t xml:space="preserve"> </w:t>
      </w:r>
      <w:proofErr w:type="spellStart"/>
      <w:r>
        <w:t>sölle</w:t>
      </w:r>
      <w:proofErr w:type="spellEnd"/>
      <w:r>
        <w:t xml:space="preserve"> müssig </w:t>
      </w:r>
      <w:proofErr w:type="spellStart"/>
      <w:r>
        <w:t>gan</w:t>
      </w:r>
      <w:proofErr w:type="spellEnd"/>
      <w:r>
        <w:t xml:space="preserve">. Wie </w:t>
      </w:r>
      <w:proofErr w:type="spellStart"/>
      <w:r>
        <w:t>dan</w:t>
      </w:r>
      <w:proofErr w:type="spellEnd"/>
      <w:r>
        <w:t xml:space="preserve"> hernach auch </w:t>
      </w:r>
      <w:proofErr w:type="spellStart"/>
      <w:r>
        <w:t>volget</w:t>
      </w:r>
      <w:proofErr w:type="spellEnd"/>
      <w:r>
        <w:t xml:space="preserve"> Act. 19[19], das die mit dem </w:t>
      </w:r>
      <w:proofErr w:type="spellStart"/>
      <w:r>
        <w:t>tüfel</w:t>
      </w:r>
      <w:proofErr w:type="spellEnd"/>
      <w:r>
        <w:t xml:space="preserve"> und </w:t>
      </w:r>
      <w:proofErr w:type="spellStart"/>
      <w:r>
        <w:t>verbottnen</w:t>
      </w:r>
      <w:proofErr w:type="spellEnd"/>
      <w:r>
        <w:t xml:space="preserve"> </w:t>
      </w:r>
      <w:proofErr w:type="spellStart"/>
      <w:r>
        <w:t>künsten</w:t>
      </w:r>
      <w:proofErr w:type="spellEnd"/>
      <w:r>
        <w:t xml:space="preserve"> umgangen </w:t>
      </w:r>
      <w:proofErr w:type="spellStart"/>
      <w:r>
        <w:t>warend</w:t>
      </w:r>
      <w:proofErr w:type="spellEnd"/>
      <w:r>
        <w:t xml:space="preserve"> </w:t>
      </w:r>
      <w:proofErr w:type="spellStart"/>
      <w:r>
        <w:t>zuo</w:t>
      </w:r>
      <w:proofErr w:type="spellEnd"/>
      <w:r>
        <w:t xml:space="preserve"> </w:t>
      </w:r>
      <w:proofErr w:type="spellStart"/>
      <w:r>
        <w:t>Epheso</w:t>
      </w:r>
      <w:proofErr w:type="spellEnd"/>
      <w:r>
        <w:t xml:space="preserve">, </w:t>
      </w:r>
      <w:proofErr w:type="spellStart"/>
      <w:r>
        <w:t>ire</w:t>
      </w:r>
      <w:proofErr w:type="spellEnd"/>
      <w:r>
        <w:t xml:space="preserve"> </w:t>
      </w:r>
      <w:proofErr w:type="spellStart"/>
      <w:r>
        <w:t>büecher</w:t>
      </w:r>
      <w:proofErr w:type="spellEnd"/>
      <w:r>
        <w:t xml:space="preserve"> der </w:t>
      </w:r>
      <w:proofErr w:type="spellStart"/>
      <w:r>
        <w:t>verbottner</w:t>
      </w:r>
      <w:proofErr w:type="spellEnd"/>
      <w:r>
        <w:t xml:space="preserve"> </w:t>
      </w:r>
      <w:proofErr w:type="spellStart"/>
      <w:r>
        <w:t>künsten</w:t>
      </w:r>
      <w:proofErr w:type="spellEnd"/>
      <w:r>
        <w:t xml:space="preserve"> herfür </w:t>
      </w:r>
      <w:proofErr w:type="spellStart"/>
      <w:r>
        <w:t>truogend</w:t>
      </w:r>
      <w:proofErr w:type="spellEnd"/>
      <w:r>
        <w:t xml:space="preserve"> und </w:t>
      </w:r>
      <w:proofErr w:type="spellStart"/>
      <w:r>
        <w:t>verbrantend</w:t>
      </w:r>
      <w:proofErr w:type="spellEnd"/>
      <w:r>
        <w:t xml:space="preserve">, </w:t>
      </w:r>
      <w:proofErr w:type="spellStart"/>
      <w:r>
        <w:t>darby</w:t>
      </w:r>
      <w:proofErr w:type="spellEnd"/>
      <w:r>
        <w:t xml:space="preserve"> alle </w:t>
      </w:r>
      <w:proofErr w:type="spellStart"/>
      <w:r>
        <w:t>wält</w:t>
      </w:r>
      <w:proofErr w:type="spellEnd"/>
      <w:r>
        <w:t xml:space="preserve"> lernet, </w:t>
      </w:r>
      <w:proofErr w:type="spellStart"/>
      <w:r>
        <w:t>dz</w:t>
      </w:r>
      <w:proofErr w:type="spellEnd"/>
      <w:r>
        <w:t xml:space="preserve"> man </w:t>
      </w:r>
      <w:proofErr w:type="spellStart"/>
      <w:r>
        <w:t>glychs</w:t>
      </w:r>
      <w:proofErr w:type="spellEnd"/>
      <w:r>
        <w:t xml:space="preserve"> in </w:t>
      </w:r>
      <w:proofErr w:type="spellStart"/>
      <w:r>
        <w:t>glycher</w:t>
      </w:r>
      <w:proofErr w:type="spellEnd"/>
      <w:r>
        <w:t xml:space="preserve"> </w:t>
      </w:r>
      <w:proofErr w:type="spellStart"/>
      <w:r>
        <w:t>sach</w:t>
      </w:r>
      <w:proofErr w:type="spellEnd"/>
      <w:r>
        <w:t xml:space="preserve"> </w:t>
      </w:r>
      <w:proofErr w:type="spellStart"/>
      <w:r>
        <w:t>thuon</w:t>
      </w:r>
      <w:proofErr w:type="spellEnd"/>
      <w:r>
        <w:t xml:space="preserve"> und sich aller dingen der </w:t>
      </w:r>
      <w:proofErr w:type="spellStart"/>
      <w:r>
        <w:t>künsten</w:t>
      </w:r>
      <w:proofErr w:type="spellEnd"/>
      <w:r>
        <w:t xml:space="preserve"> </w:t>
      </w:r>
      <w:proofErr w:type="spellStart"/>
      <w:r>
        <w:t>abthuon</w:t>
      </w:r>
      <w:proofErr w:type="spellEnd"/>
      <w:r>
        <w:t xml:space="preserve"> soll, also </w:t>
      </w:r>
      <w:proofErr w:type="spellStart"/>
      <w:r>
        <w:t>dz</w:t>
      </w:r>
      <w:proofErr w:type="spellEnd"/>
      <w:r>
        <w:t xml:space="preserve"> man </w:t>
      </w:r>
      <w:proofErr w:type="spellStart"/>
      <w:r>
        <w:t>sy</w:t>
      </w:r>
      <w:proofErr w:type="spellEnd"/>
      <w:r>
        <w:t xml:space="preserve"> </w:t>
      </w:r>
      <w:proofErr w:type="spellStart"/>
      <w:r>
        <w:t>nütt</w:t>
      </w:r>
      <w:proofErr w:type="spellEnd"/>
      <w:r>
        <w:t xml:space="preserve"> nun </w:t>
      </w:r>
      <w:proofErr w:type="spellStart"/>
      <w:r>
        <w:t>nütt</w:t>
      </w:r>
      <w:proofErr w:type="spellEnd"/>
      <w:r>
        <w:t xml:space="preserve"> </w:t>
      </w:r>
      <w:proofErr w:type="spellStart"/>
      <w:r>
        <w:t>gebruche</w:t>
      </w:r>
      <w:proofErr w:type="spellEnd"/>
      <w:r>
        <w:t xml:space="preserve">, </w:t>
      </w:r>
      <w:proofErr w:type="spellStart"/>
      <w:r>
        <w:t>sonder</w:t>
      </w:r>
      <w:proofErr w:type="spellEnd"/>
      <w:r>
        <w:t xml:space="preserve">, ob </w:t>
      </w:r>
      <w:proofErr w:type="spellStart"/>
      <w:r>
        <w:t>sy</w:t>
      </w:r>
      <w:proofErr w:type="spellEnd"/>
      <w:r>
        <w:t xml:space="preserve"> </w:t>
      </w:r>
      <w:proofErr w:type="spellStart"/>
      <w:r>
        <w:t>yenen</w:t>
      </w:r>
      <w:proofErr w:type="spellEnd"/>
      <w:r>
        <w:t xml:space="preserve"> </w:t>
      </w:r>
      <w:proofErr w:type="spellStart"/>
      <w:r>
        <w:t>brucht</w:t>
      </w:r>
      <w:proofErr w:type="spellEnd"/>
      <w:r>
        <w:t xml:space="preserve"> </w:t>
      </w:r>
      <w:proofErr w:type="spellStart"/>
      <w:r>
        <w:t>wurdent</w:t>
      </w:r>
      <w:proofErr w:type="spellEnd"/>
      <w:r>
        <w:t xml:space="preserve"> und </w:t>
      </w:r>
      <w:proofErr w:type="spellStart"/>
      <w:r>
        <w:t>schwarzkünster</w:t>
      </w:r>
      <w:proofErr w:type="spellEnd"/>
      <w:r>
        <w:t xml:space="preserve"> </w:t>
      </w:r>
      <w:proofErr w:type="spellStart"/>
      <w:r>
        <w:t>werend</w:t>
      </w:r>
      <w:proofErr w:type="spellEnd"/>
      <w:r>
        <w:t xml:space="preserve">, niemand </w:t>
      </w:r>
      <w:proofErr w:type="spellStart"/>
      <w:r>
        <w:t>zuo</w:t>
      </w:r>
      <w:proofErr w:type="spellEnd"/>
      <w:r>
        <w:t xml:space="preserve"> innen </w:t>
      </w:r>
      <w:proofErr w:type="spellStart"/>
      <w:r>
        <w:t>gange</w:t>
      </w:r>
      <w:proofErr w:type="spellEnd"/>
      <w:r>
        <w:t xml:space="preserve">, </w:t>
      </w:r>
      <w:proofErr w:type="spellStart"/>
      <w:r>
        <w:t>sy</w:t>
      </w:r>
      <w:proofErr w:type="spellEnd"/>
      <w:r>
        <w:t xml:space="preserve"> frage oder sich </w:t>
      </w:r>
      <w:proofErr w:type="spellStart"/>
      <w:r>
        <w:t>irer</w:t>
      </w:r>
      <w:proofErr w:type="spellEnd"/>
      <w:r>
        <w:t xml:space="preserve"> </w:t>
      </w:r>
      <w:proofErr w:type="spellStart"/>
      <w:r>
        <w:t>künsten</w:t>
      </w:r>
      <w:proofErr w:type="spellEnd"/>
      <w:r>
        <w:t xml:space="preserve"> </w:t>
      </w:r>
      <w:proofErr w:type="spellStart"/>
      <w:r>
        <w:t>gebruche</w:t>
      </w:r>
      <w:proofErr w:type="spellEnd"/>
      <w:r>
        <w:t xml:space="preserve">. </w:t>
      </w:r>
    </w:p>
    <w:p w14:paraId="4D818F4A" w14:textId="77777777" w:rsidR="009B4A2E" w:rsidRDefault="009B4A2E" w:rsidP="009B4A2E">
      <w:pPr>
        <w:pStyle w:val="StandardWeb"/>
      </w:pPr>
      <w:r>
        <w:t xml:space="preserve">Und hie </w:t>
      </w:r>
      <w:proofErr w:type="spellStart"/>
      <w:r>
        <w:t>hept</w:t>
      </w:r>
      <w:proofErr w:type="spellEnd"/>
      <w:r>
        <w:t xml:space="preserve"> es sich </w:t>
      </w:r>
      <w:proofErr w:type="spellStart"/>
      <w:r>
        <w:t>kumlich</w:t>
      </w:r>
      <w:proofErr w:type="spellEnd"/>
      <w:r>
        <w:t xml:space="preserve"> an, </w:t>
      </w:r>
      <w:proofErr w:type="spellStart"/>
      <w:r>
        <w:t>öttwz</w:t>
      </w:r>
      <w:proofErr w:type="spellEnd"/>
      <w:r>
        <w:t xml:space="preserve"> </w:t>
      </w:r>
      <w:proofErr w:type="spellStart"/>
      <w:r>
        <w:t>wytleuffiger</w:t>
      </w:r>
      <w:proofErr w:type="spellEnd"/>
      <w:r>
        <w:t xml:space="preserve"> von </w:t>
      </w:r>
      <w:proofErr w:type="spellStart"/>
      <w:r>
        <w:t>sömlichen</w:t>
      </w:r>
      <w:proofErr w:type="spellEnd"/>
      <w:r>
        <w:t xml:space="preserve"> </w:t>
      </w:r>
      <w:proofErr w:type="spellStart"/>
      <w:r>
        <w:t>verbottnen</w:t>
      </w:r>
      <w:proofErr w:type="spellEnd"/>
      <w:r>
        <w:t xml:space="preserve"> </w:t>
      </w:r>
      <w:proofErr w:type="spellStart"/>
      <w:r>
        <w:t>künsten</w:t>
      </w:r>
      <w:proofErr w:type="spellEnd"/>
      <w:r>
        <w:t xml:space="preserve"> </w:t>
      </w:r>
      <w:proofErr w:type="spellStart"/>
      <w:r>
        <w:t>zuo</w:t>
      </w:r>
      <w:proofErr w:type="spellEnd"/>
      <w:r>
        <w:t xml:space="preserve"> reden, </w:t>
      </w:r>
      <w:proofErr w:type="spellStart"/>
      <w:r>
        <w:t>diewyl</w:t>
      </w:r>
      <w:proofErr w:type="spellEnd"/>
      <w:r>
        <w:t xml:space="preserve"> noch </w:t>
      </w:r>
      <w:proofErr w:type="spellStart"/>
      <w:r>
        <w:t>lüth</w:t>
      </w:r>
      <w:proofErr w:type="spellEnd"/>
      <w:r>
        <w:t xml:space="preserve"> funden </w:t>
      </w:r>
      <w:proofErr w:type="spellStart"/>
      <w:r>
        <w:t>werdent</w:t>
      </w:r>
      <w:proofErr w:type="spellEnd"/>
      <w:r>
        <w:t xml:space="preserve">, die </w:t>
      </w:r>
      <w:proofErr w:type="spellStart"/>
      <w:r>
        <w:t>eintweders</w:t>
      </w:r>
      <w:proofErr w:type="spellEnd"/>
      <w:r>
        <w:t xml:space="preserve"> noch </w:t>
      </w:r>
      <w:proofErr w:type="spellStart"/>
      <w:r>
        <w:t>darmit</w:t>
      </w:r>
      <w:proofErr w:type="spellEnd"/>
      <w:r>
        <w:t xml:space="preserve"> </w:t>
      </w:r>
      <w:proofErr w:type="spellStart"/>
      <w:r>
        <w:t>umgond</w:t>
      </w:r>
      <w:proofErr w:type="spellEnd"/>
      <w:r>
        <w:t xml:space="preserve"> oder denen </w:t>
      </w:r>
      <w:proofErr w:type="spellStart"/>
      <w:r>
        <w:t>nachlauffend</w:t>
      </w:r>
      <w:proofErr w:type="spellEnd"/>
      <w:r>
        <w:t xml:space="preserve">, die </w:t>
      </w:r>
      <w:proofErr w:type="spellStart"/>
      <w:r>
        <w:t>darmit</w:t>
      </w:r>
      <w:proofErr w:type="spellEnd"/>
      <w:r>
        <w:t xml:space="preserve"> </w:t>
      </w:r>
      <w:proofErr w:type="spellStart"/>
      <w:r>
        <w:t>umbgond</w:t>
      </w:r>
      <w:proofErr w:type="spellEnd"/>
      <w:r>
        <w:t xml:space="preserve">, und an </w:t>
      </w:r>
      <w:proofErr w:type="spellStart"/>
      <w:r>
        <w:t>sy</w:t>
      </w:r>
      <w:proofErr w:type="spellEnd"/>
      <w:r>
        <w:t xml:space="preserve"> glauben habend, ob </w:t>
      </w:r>
      <w:proofErr w:type="spellStart"/>
      <w:r>
        <w:t>villicht</w:t>
      </w:r>
      <w:proofErr w:type="spellEnd"/>
      <w:r>
        <w:t xml:space="preserve"> den selben möchte </w:t>
      </w:r>
      <w:proofErr w:type="spellStart"/>
      <w:r>
        <w:t>ghulffen</w:t>
      </w:r>
      <w:proofErr w:type="spellEnd"/>
      <w:r>
        <w:t xml:space="preserve"> werden, so </w:t>
      </w:r>
      <w:proofErr w:type="spellStart"/>
      <w:r>
        <w:t>sy</w:t>
      </w:r>
      <w:proofErr w:type="spellEnd"/>
      <w:r>
        <w:t xml:space="preserve"> acht innen </w:t>
      </w:r>
      <w:proofErr w:type="spellStart"/>
      <w:r>
        <w:t>helffen</w:t>
      </w:r>
      <w:proofErr w:type="spellEnd"/>
      <w:r>
        <w:t xml:space="preserve"> und </w:t>
      </w:r>
      <w:proofErr w:type="spellStart"/>
      <w:r>
        <w:t>rhaten</w:t>
      </w:r>
      <w:proofErr w:type="spellEnd"/>
      <w:r>
        <w:t xml:space="preserve"> </w:t>
      </w:r>
      <w:proofErr w:type="spellStart"/>
      <w:r>
        <w:t>lan</w:t>
      </w:r>
      <w:proofErr w:type="spellEnd"/>
      <w:r>
        <w:t xml:space="preserve"> </w:t>
      </w:r>
      <w:proofErr w:type="spellStart"/>
      <w:r>
        <w:t>wend</w:t>
      </w:r>
      <w:proofErr w:type="spellEnd"/>
      <w:r>
        <w:t xml:space="preserve">. </w:t>
      </w:r>
    </w:p>
    <w:p w14:paraId="7E62EFA2" w14:textId="77777777" w:rsidR="009B4A2E" w:rsidRDefault="009B4A2E" w:rsidP="009B4A2E">
      <w:pPr>
        <w:pStyle w:val="StandardWeb"/>
      </w:pPr>
      <w:r>
        <w:t xml:space="preserve">Der </w:t>
      </w:r>
      <w:proofErr w:type="spellStart"/>
      <w:r>
        <w:t>tüfel</w:t>
      </w:r>
      <w:proofErr w:type="spellEnd"/>
      <w:r>
        <w:t xml:space="preserve"> </w:t>
      </w:r>
      <w:proofErr w:type="spellStart"/>
      <w:r>
        <w:t>hatt</w:t>
      </w:r>
      <w:proofErr w:type="spellEnd"/>
      <w:r>
        <w:t xml:space="preserve"> </w:t>
      </w:r>
      <w:proofErr w:type="spellStart"/>
      <w:r>
        <w:t>glych</w:t>
      </w:r>
      <w:proofErr w:type="spellEnd"/>
      <w:r>
        <w:t xml:space="preserve"> von </w:t>
      </w:r>
      <w:proofErr w:type="spellStart"/>
      <w:r>
        <w:t>anfang</w:t>
      </w:r>
      <w:proofErr w:type="spellEnd"/>
      <w:r>
        <w:t xml:space="preserve"> sine böse </w:t>
      </w:r>
      <w:proofErr w:type="spellStart"/>
      <w:r>
        <w:t>künst</w:t>
      </w:r>
      <w:proofErr w:type="spellEnd"/>
      <w:r>
        <w:t xml:space="preserve"> in die </w:t>
      </w:r>
      <w:proofErr w:type="spellStart"/>
      <w:r>
        <w:t>wält</w:t>
      </w:r>
      <w:proofErr w:type="spellEnd"/>
      <w:r>
        <w:t xml:space="preserve"> tragen, da aber </w:t>
      </w:r>
      <w:proofErr w:type="spellStart"/>
      <w:r>
        <w:t>gott</w:t>
      </w:r>
      <w:proofErr w:type="spellEnd"/>
      <w:r>
        <w:t xml:space="preserve"> </w:t>
      </w:r>
      <w:proofErr w:type="spellStart"/>
      <w:r>
        <w:t>sy</w:t>
      </w:r>
      <w:proofErr w:type="spellEnd"/>
      <w:r>
        <w:t xml:space="preserve"> von </w:t>
      </w:r>
      <w:proofErr w:type="spellStart"/>
      <w:r>
        <w:t>anfang</w:t>
      </w:r>
      <w:proofErr w:type="spellEnd"/>
      <w:r>
        <w:t xml:space="preserve"> </w:t>
      </w:r>
      <w:proofErr w:type="spellStart"/>
      <w:r>
        <w:t>verbotten</w:t>
      </w:r>
      <w:proofErr w:type="spellEnd"/>
      <w:r>
        <w:t xml:space="preserve"> und </w:t>
      </w:r>
      <w:proofErr w:type="spellStart"/>
      <w:r>
        <w:t>verworffen</w:t>
      </w:r>
      <w:proofErr w:type="spellEnd"/>
      <w:r>
        <w:t xml:space="preserve"> </w:t>
      </w:r>
      <w:proofErr w:type="spellStart"/>
      <w:r>
        <w:t>hatt</w:t>
      </w:r>
      <w:proofErr w:type="spellEnd"/>
      <w:r>
        <w:t xml:space="preserve"> und durch sine </w:t>
      </w:r>
      <w:proofErr w:type="spellStart"/>
      <w:r>
        <w:t>diener</w:t>
      </w:r>
      <w:proofErr w:type="spellEnd"/>
      <w:r>
        <w:t xml:space="preserve"> die </w:t>
      </w:r>
      <w:proofErr w:type="spellStart"/>
      <w:r>
        <w:t>wält</w:t>
      </w:r>
      <w:proofErr w:type="spellEnd"/>
      <w:r>
        <w:t xml:space="preserve"> </w:t>
      </w:r>
      <w:proofErr w:type="spellStart"/>
      <w:r>
        <w:t>allwäg</w:t>
      </w:r>
      <w:proofErr w:type="spellEnd"/>
      <w:r>
        <w:t xml:space="preserve"> </w:t>
      </w:r>
      <w:proofErr w:type="spellStart"/>
      <w:r>
        <w:t>dess</w:t>
      </w:r>
      <w:proofErr w:type="spellEnd"/>
      <w:r>
        <w:t xml:space="preserve"> </w:t>
      </w:r>
      <w:proofErr w:type="spellStart"/>
      <w:r>
        <w:t>trüwlich</w:t>
      </w:r>
      <w:proofErr w:type="spellEnd"/>
      <w:r>
        <w:t xml:space="preserve"> berichten lassen, das wen dem </w:t>
      </w:r>
      <w:proofErr w:type="spellStart"/>
      <w:r>
        <w:t>menschen</w:t>
      </w:r>
      <w:proofErr w:type="spellEnd"/>
      <w:r>
        <w:t xml:space="preserve"> </w:t>
      </w:r>
      <w:proofErr w:type="spellStart"/>
      <w:r>
        <w:t>öttwz</w:t>
      </w:r>
      <w:proofErr w:type="spellEnd"/>
      <w:r>
        <w:t xml:space="preserve"> </w:t>
      </w:r>
      <w:proofErr w:type="spellStart"/>
      <w:r>
        <w:t>zuofalt</w:t>
      </w:r>
      <w:proofErr w:type="spellEnd"/>
      <w:r>
        <w:t xml:space="preserve">, </w:t>
      </w:r>
      <w:proofErr w:type="spellStart"/>
      <w:r>
        <w:t>dz</w:t>
      </w:r>
      <w:proofErr w:type="spellEnd"/>
      <w:r>
        <w:t xml:space="preserve"> er sich </w:t>
      </w:r>
      <w:proofErr w:type="spellStart"/>
      <w:r>
        <w:t>nienen</w:t>
      </w:r>
      <w:proofErr w:type="spellEnd"/>
      <w:r>
        <w:t xml:space="preserve"> </w:t>
      </w:r>
      <w:proofErr w:type="spellStart"/>
      <w:r>
        <w:t>sölle</w:t>
      </w:r>
      <w:proofErr w:type="spellEnd"/>
      <w:r>
        <w:t xml:space="preserve"> zum </w:t>
      </w:r>
      <w:proofErr w:type="spellStart"/>
      <w:r>
        <w:t>tüfel</w:t>
      </w:r>
      <w:proofErr w:type="spellEnd"/>
      <w:r>
        <w:t xml:space="preserve"> oder </w:t>
      </w:r>
      <w:proofErr w:type="spellStart"/>
      <w:r>
        <w:t>zuo</w:t>
      </w:r>
      <w:proofErr w:type="spellEnd"/>
      <w:r>
        <w:t xml:space="preserve"> </w:t>
      </w:r>
      <w:proofErr w:type="spellStart"/>
      <w:r>
        <w:t>sinen</w:t>
      </w:r>
      <w:proofErr w:type="spellEnd"/>
      <w:r>
        <w:t xml:space="preserve"> </w:t>
      </w:r>
      <w:proofErr w:type="spellStart"/>
      <w:r>
        <w:t>künsten</w:t>
      </w:r>
      <w:proofErr w:type="spellEnd"/>
      <w:r>
        <w:t xml:space="preserve"> </w:t>
      </w:r>
      <w:proofErr w:type="spellStart"/>
      <w:r>
        <w:t>keren</w:t>
      </w:r>
      <w:proofErr w:type="spellEnd"/>
      <w:r>
        <w:t xml:space="preserve">, </w:t>
      </w:r>
      <w:proofErr w:type="spellStart"/>
      <w:r>
        <w:t>sonder</w:t>
      </w:r>
      <w:proofErr w:type="spellEnd"/>
      <w:r>
        <w:t xml:space="preserve"> </w:t>
      </w:r>
      <w:proofErr w:type="spellStart"/>
      <w:r>
        <w:t>zuo</w:t>
      </w:r>
      <w:proofErr w:type="spellEnd"/>
      <w:r>
        <w:t xml:space="preserve"> </w:t>
      </w:r>
      <w:proofErr w:type="spellStart"/>
      <w:r>
        <w:t>gott</w:t>
      </w:r>
      <w:proofErr w:type="spellEnd"/>
      <w:r>
        <w:t xml:space="preserve"> </w:t>
      </w:r>
      <w:proofErr w:type="spellStart"/>
      <w:r>
        <w:t>alleyn</w:t>
      </w:r>
      <w:proofErr w:type="spellEnd"/>
      <w:r>
        <w:t xml:space="preserve">, und den selben </w:t>
      </w:r>
      <w:proofErr w:type="spellStart"/>
      <w:r>
        <w:t>umb</w:t>
      </w:r>
      <w:proofErr w:type="spellEnd"/>
      <w:r>
        <w:t xml:space="preserve"> </w:t>
      </w:r>
      <w:proofErr w:type="spellStart"/>
      <w:r>
        <w:t>gnad</w:t>
      </w:r>
      <w:proofErr w:type="spellEnd"/>
      <w:r>
        <w:t xml:space="preserve">, </w:t>
      </w:r>
      <w:proofErr w:type="spellStart"/>
      <w:r>
        <w:t>rhat</w:t>
      </w:r>
      <w:proofErr w:type="spellEnd"/>
      <w:r>
        <w:t xml:space="preserve"> und </w:t>
      </w:r>
      <w:proofErr w:type="spellStart"/>
      <w:r>
        <w:t>hilff</w:t>
      </w:r>
      <w:proofErr w:type="spellEnd"/>
      <w:r>
        <w:t xml:space="preserve"> bitten. Item, er möge der </w:t>
      </w:r>
      <w:proofErr w:type="spellStart"/>
      <w:r>
        <w:t>arzeten</w:t>
      </w:r>
      <w:proofErr w:type="spellEnd"/>
      <w:r>
        <w:t xml:space="preserve"> und anderer, </w:t>
      </w:r>
      <w:proofErr w:type="spellStart"/>
      <w:r>
        <w:t>verstendigernn</w:t>
      </w:r>
      <w:proofErr w:type="spellEnd"/>
      <w:r>
        <w:t xml:space="preserve"> </w:t>
      </w:r>
      <w:proofErr w:type="spellStart"/>
      <w:r>
        <w:t>lüthen</w:t>
      </w:r>
      <w:proofErr w:type="spellEnd"/>
      <w:r>
        <w:t xml:space="preserve"> </w:t>
      </w:r>
      <w:proofErr w:type="spellStart"/>
      <w:r>
        <w:t>rhats</w:t>
      </w:r>
      <w:proofErr w:type="spellEnd"/>
      <w:r>
        <w:t xml:space="preserve"> und </w:t>
      </w:r>
      <w:proofErr w:type="spellStart"/>
      <w:r>
        <w:t>trosts</w:t>
      </w:r>
      <w:proofErr w:type="spellEnd"/>
      <w:r>
        <w:t xml:space="preserve"> </w:t>
      </w:r>
      <w:proofErr w:type="spellStart"/>
      <w:r>
        <w:t>pflägen</w:t>
      </w:r>
      <w:proofErr w:type="spellEnd"/>
      <w:r>
        <w:t xml:space="preserve">. Wo </w:t>
      </w:r>
      <w:proofErr w:type="spellStart"/>
      <w:r>
        <w:t>dan</w:t>
      </w:r>
      <w:proofErr w:type="spellEnd"/>
      <w:r>
        <w:t xml:space="preserve"> kein </w:t>
      </w:r>
      <w:proofErr w:type="spellStart"/>
      <w:r>
        <w:t>hilff</w:t>
      </w:r>
      <w:proofErr w:type="spellEnd"/>
      <w:r>
        <w:t xml:space="preserve"> </w:t>
      </w:r>
      <w:proofErr w:type="spellStart"/>
      <w:r>
        <w:t>zuo</w:t>
      </w:r>
      <w:proofErr w:type="spellEnd"/>
      <w:r>
        <w:t xml:space="preserve"> finden oder </w:t>
      </w:r>
      <w:proofErr w:type="spellStart"/>
      <w:r>
        <w:t>zuo</w:t>
      </w:r>
      <w:proofErr w:type="spellEnd"/>
      <w:r>
        <w:t xml:space="preserve"> erwarten, </w:t>
      </w:r>
      <w:proofErr w:type="spellStart"/>
      <w:r>
        <w:t>dz</w:t>
      </w:r>
      <w:proofErr w:type="spellEnd"/>
      <w:r>
        <w:t xml:space="preserve"> man </w:t>
      </w:r>
      <w:proofErr w:type="spellStart"/>
      <w:r>
        <w:t>dannethin</w:t>
      </w:r>
      <w:proofErr w:type="spellEnd"/>
      <w:r>
        <w:t xml:space="preserve"> die </w:t>
      </w:r>
      <w:proofErr w:type="spellStart"/>
      <w:r>
        <w:t>hand</w:t>
      </w:r>
      <w:proofErr w:type="spellEnd"/>
      <w:r>
        <w:t xml:space="preserve"> </w:t>
      </w:r>
      <w:proofErr w:type="spellStart"/>
      <w:r>
        <w:t>gottes</w:t>
      </w:r>
      <w:proofErr w:type="spellEnd"/>
      <w:r>
        <w:t xml:space="preserve"> </w:t>
      </w:r>
      <w:proofErr w:type="spellStart"/>
      <w:r>
        <w:t>dulteklich</w:t>
      </w:r>
      <w:proofErr w:type="spellEnd"/>
      <w:r>
        <w:t xml:space="preserve"> trage und </w:t>
      </w:r>
      <w:proofErr w:type="spellStart"/>
      <w:r>
        <w:t>niemer</w:t>
      </w:r>
      <w:proofErr w:type="spellEnd"/>
      <w:r>
        <w:t xml:space="preserve"> </w:t>
      </w:r>
      <w:proofErr w:type="spellStart"/>
      <w:r>
        <w:t>mer</w:t>
      </w:r>
      <w:proofErr w:type="spellEnd"/>
      <w:r>
        <w:t xml:space="preserve"> sich </w:t>
      </w:r>
      <w:proofErr w:type="spellStart"/>
      <w:r>
        <w:t>understande</w:t>
      </w:r>
      <w:proofErr w:type="spellEnd"/>
      <w:r>
        <w:t xml:space="preserve">, </w:t>
      </w:r>
      <w:proofErr w:type="spellStart"/>
      <w:r>
        <w:t>uss</w:t>
      </w:r>
      <w:proofErr w:type="spellEnd"/>
      <w:r>
        <w:t xml:space="preserve"> dem </w:t>
      </w:r>
      <w:proofErr w:type="spellStart"/>
      <w:r>
        <w:t>krütz</w:t>
      </w:r>
      <w:proofErr w:type="spellEnd"/>
      <w:r>
        <w:t xml:space="preserve">, das </w:t>
      </w:r>
      <w:proofErr w:type="spellStart"/>
      <w:r>
        <w:t>gott</w:t>
      </w:r>
      <w:proofErr w:type="spellEnd"/>
      <w:r>
        <w:t xml:space="preserve"> </w:t>
      </w:r>
      <w:proofErr w:type="spellStart"/>
      <w:r>
        <w:t>uffgeleyt</w:t>
      </w:r>
      <w:proofErr w:type="spellEnd"/>
      <w:r>
        <w:t xml:space="preserve">, durch </w:t>
      </w:r>
      <w:proofErr w:type="spellStart"/>
      <w:r>
        <w:t>dess</w:t>
      </w:r>
      <w:proofErr w:type="spellEnd"/>
      <w:r>
        <w:t xml:space="preserve"> </w:t>
      </w:r>
      <w:proofErr w:type="spellStart"/>
      <w:r>
        <w:t>tüfels</w:t>
      </w:r>
      <w:proofErr w:type="spellEnd"/>
      <w:r>
        <w:t xml:space="preserve"> </w:t>
      </w:r>
      <w:proofErr w:type="spellStart"/>
      <w:r>
        <w:t>hilff</w:t>
      </w:r>
      <w:proofErr w:type="spellEnd"/>
      <w:r>
        <w:t xml:space="preserve"> und </w:t>
      </w:r>
      <w:proofErr w:type="spellStart"/>
      <w:r>
        <w:t>verbottner</w:t>
      </w:r>
      <w:proofErr w:type="spellEnd"/>
      <w:r>
        <w:t xml:space="preserve"> </w:t>
      </w:r>
      <w:proofErr w:type="spellStart"/>
      <w:r>
        <w:t>künsten</w:t>
      </w:r>
      <w:proofErr w:type="spellEnd"/>
      <w:r>
        <w:t xml:space="preserve"> </w:t>
      </w:r>
      <w:proofErr w:type="spellStart"/>
      <w:r>
        <w:t>usszuorysen</w:t>
      </w:r>
      <w:proofErr w:type="spellEnd"/>
      <w:r>
        <w:t xml:space="preserve">. Wie man </w:t>
      </w:r>
      <w:proofErr w:type="spellStart"/>
      <w:r>
        <w:t>dan</w:t>
      </w:r>
      <w:proofErr w:type="spellEnd"/>
      <w:r>
        <w:t xml:space="preserve"> </w:t>
      </w:r>
      <w:proofErr w:type="spellStart"/>
      <w:r>
        <w:t>seeloss</w:t>
      </w:r>
      <w:proofErr w:type="spellEnd"/>
      <w:r>
        <w:t xml:space="preserve">, gottlos </w:t>
      </w:r>
      <w:proofErr w:type="spellStart"/>
      <w:r>
        <w:t>lüth</w:t>
      </w:r>
      <w:proofErr w:type="spellEnd"/>
      <w:r>
        <w:t xml:space="preserve"> </w:t>
      </w:r>
      <w:proofErr w:type="spellStart"/>
      <w:r>
        <w:t>findt</w:t>
      </w:r>
      <w:proofErr w:type="spellEnd"/>
      <w:r>
        <w:t xml:space="preserve">, die sich </w:t>
      </w:r>
      <w:proofErr w:type="spellStart"/>
      <w:r>
        <w:t>nüt</w:t>
      </w:r>
      <w:proofErr w:type="spellEnd"/>
      <w:r>
        <w:t xml:space="preserve"> </w:t>
      </w:r>
      <w:proofErr w:type="spellStart"/>
      <w:r>
        <w:t>bschemmend</w:t>
      </w:r>
      <w:proofErr w:type="spellEnd"/>
      <w:r>
        <w:t xml:space="preserve">, </w:t>
      </w:r>
      <w:proofErr w:type="spellStart"/>
      <w:r>
        <w:t>offentlich</w:t>
      </w:r>
      <w:proofErr w:type="spellEnd"/>
      <w:r>
        <w:t xml:space="preserve"> </w:t>
      </w:r>
      <w:proofErr w:type="spellStart"/>
      <w:r>
        <w:t>zuo</w:t>
      </w:r>
      <w:proofErr w:type="spellEnd"/>
      <w:r>
        <w:t xml:space="preserve"> reden: „Wer krank ist, der wurde gern </w:t>
      </w:r>
      <w:proofErr w:type="spellStart"/>
      <w:r>
        <w:t>gsund</w:t>
      </w:r>
      <w:proofErr w:type="spellEnd"/>
      <w:r>
        <w:t xml:space="preserve">; wen mir der </w:t>
      </w:r>
      <w:proofErr w:type="spellStart"/>
      <w:r>
        <w:t>tüfel</w:t>
      </w:r>
      <w:proofErr w:type="spellEnd"/>
      <w:r>
        <w:t xml:space="preserve"> </w:t>
      </w:r>
      <w:proofErr w:type="spellStart"/>
      <w:r>
        <w:t>helffen</w:t>
      </w:r>
      <w:proofErr w:type="spellEnd"/>
      <w:r>
        <w:t xml:space="preserve"> möchte, </w:t>
      </w:r>
      <w:proofErr w:type="spellStart"/>
      <w:r>
        <w:t>wz</w:t>
      </w:r>
      <w:proofErr w:type="spellEnd"/>
      <w:r>
        <w:t xml:space="preserve"> fragte ich </w:t>
      </w:r>
      <w:proofErr w:type="spellStart"/>
      <w:r>
        <w:t>darnoch</w:t>
      </w:r>
      <w:proofErr w:type="spellEnd"/>
      <w:r>
        <w:t xml:space="preserve">, wer es </w:t>
      </w:r>
      <w:proofErr w:type="spellStart"/>
      <w:r>
        <w:t>thete</w:t>
      </w:r>
      <w:proofErr w:type="spellEnd"/>
      <w:r>
        <w:t xml:space="preserve">? Worum </w:t>
      </w:r>
      <w:proofErr w:type="spellStart"/>
      <w:r>
        <w:t>wolt</w:t>
      </w:r>
      <w:proofErr w:type="spellEnd"/>
      <w:r>
        <w:t xml:space="preserve"> </w:t>
      </w:r>
      <w:proofErr w:type="spellStart"/>
      <w:r>
        <w:t>ichs</w:t>
      </w:r>
      <w:proofErr w:type="spellEnd"/>
      <w:r>
        <w:t xml:space="preserve"> </w:t>
      </w:r>
      <w:proofErr w:type="spellStart"/>
      <w:r>
        <w:t>ussschlahen</w:t>
      </w:r>
      <w:proofErr w:type="spellEnd"/>
      <w:r>
        <w:t xml:space="preserve">?“ </w:t>
      </w:r>
      <w:proofErr w:type="spellStart"/>
      <w:r>
        <w:t>Dz</w:t>
      </w:r>
      <w:proofErr w:type="spellEnd"/>
      <w:r>
        <w:t xml:space="preserve"> ist ein </w:t>
      </w:r>
      <w:proofErr w:type="spellStart"/>
      <w:r>
        <w:t>verruochte</w:t>
      </w:r>
      <w:proofErr w:type="spellEnd"/>
      <w:r>
        <w:t xml:space="preserve">, </w:t>
      </w:r>
      <w:proofErr w:type="spellStart"/>
      <w:r>
        <w:t>greweliche</w:t>
      </w:r>
      <w:proofErr w:type="spellEnd"/>
      <w:r>
        <w:t xml:space="preserve"> </w:t>
      </w:r>
      <w:proofErr w:type="spellStart"/>
      <w:r>
        <w:t>red</w:t>
      </w:r>
      <w:proofErr w:type="spellEnd"/>
      <w:r>
        <w:t xml:space="preserve">, die </w:t>
      </w:r>
      <w:proofErr w:type="spellStart"/>
      <w:r>
        <w:t>nütt</w:t>
      </w:r>
      <w:proofErr w:type="spellEnd"/>
      <w:r>
        <w:t xml:space="preserve"> sott </w:t>
      </w:r>
      <w:proofErr w:type="spellStart"/>
      <w:r>
        <w:t>under</w:t>
      </w:r>
      <w:proofErr w:type="spellEnd"/>
      <w:r>
        <w:t xml:space="preserve"> den </w:t>
      </w:r>
      <w:proofErr w:type="spellStart"/>
      <w:r>
        <w:t>christen</w:t>
      </w:r>
      <w:proofErr w:type="spellEnd"/>
      <w:r>
        <w:t xml:space="preserve"> gehört werden. </w:t>
      </w:r>
    </w:p>
    <w:p w14:paraId="34900D51" w14:textId="77777777" w:rsidR="009B4A2E" w:rsidRDefault="009B4A2E" w:rsidP="009B4A2E">
      <w:pPr>
        <w:pStyle w:val="StandardWeb"/>
      </w:pPr>
      <w:r>
        <w:t xml:space="preserve">Es sind aber der </w:t>
      </w:r>
      <w:proofErr w:type="spellStart"/>
      <w:r>
        <w:t>verbottnen</w:t>
      </w:r>
      <w:proofErr w:type="spellEnd"/>
      <w:r>
        <w:t xml:space="preserve"> </w:t>
      </w:r>
      <w:proofErr w:type="spellStart"/>
      <w:r>
        <w:t>künsten</w:t>
      </w:r>
      <w:proofErr w:type="spellEnd"/>
      <w:r>
        <w:t xml:space="preserve"> </w:t>
      </w:r>
      <w:proofErr w:type="spellStart"/>
      <w:r>
        <w:t>vilerleyn</w:t>
      </w:r>
      <w:proofErr w:type="spellEnd"/>
      <w:r>
        <w:t xml:space="preserve">: </w:t>
      </w:r>
      <w:proofErr w:type="spellStart"/>
      <w:r>
        <w:t>magia</w:t>
      </w:r>
      <w:proofErr w:type="spellEnd"/>
      <w:r>
        <w:t xml:space="preserve">, </w:t>
      </w:r>
      <w:proofErr w:type="spellStart"/>
      <w:r>
        <w:t>mathematica</w:t>
      </w:r>
      <w:proofErr w:type="spellEnd"/>
      <w:r>
        <w:t xml:space="preserve">, </w:t>
      </w:r>
      <w:proofErr w:type="spellStart"/>
      <w:r>
        <w:t>venefica</w:t>
      </w:r>
      <w:proofErr w:type="spellEnd"/>
      <w:r>
        <w:t xml:space="preserve">, </w:t>
      </w:r>
      <w:proofErr w:type="spellStart"/>
      <w:r>
        <w:t>divinatio</w:t>
      </w:r>
      <w:proofErr w:type="spellEnd"/>
      <w:r>
        <w:t xml:space="preserve">, </w:t>
      </w:r>
      <w:proofErr w:type="spellStart"/>
      <w:r>
        <w:t>incantatio</w:t>
      </w:r>
      <w:proofErr w:type="spellEnd"/>
      <w:r>
        <w:t xml:space="preserve">, </w:t>
      </w:r>
      <w:proofErr w:type="spellStart"/>
      <w:r>
        <w:t>augurium</w:t>
      </w:r>
      <w:proofErr w:type="spellEnd"/>
      <w:r>
        <w:t xml:space="preserve">, </w:t>
      </w:r>
      <w:proofErr w:type="spellStart"/>
      <w:r>
        <w:t>aruspicia</w:t>
      </w:r>
      <w:proofErr w:type="spellEnd"/>
      <w:r>
        <w:t xml:space="preserve">, </w:t>
      </w:r>
      <w:proofErr w:type="spellStart"/>
      <w:r>
        <w:t>goëtia</w:t>
      </w:r>
      <w:proofErr w:type="spellEnd"/>
      <w:r>
        <w:t xml:space="preserve">, </w:t>
      </w:r>
      <w:proofErr w:type="spellStart"/>
      <w:r>
        <w:t>geomantia</w:t>
      </w:r>
      <w:proofErr w:type="spellEnd"/>
      <w:r>
        <w:t xml:space="preserve">, </w:t>
      </w:r>
      <w:proofErr w:type="spellStart"/>
      <w:r>
        <w:t>necromantia</w:t>
      </w:r>
      <w:proofErr w:type="spellEnd"/>
      <w:r>
        <w:t xml:space="preserve">, </w:t>
      </w:r>
      <w:proofErr w:type="spellStart"/>
      <w:r>
        <w:t>hydromantia</w:t>
      </w:r>
      <w:proofErr w:type="spellEnd"/>
      <w:r>
        <w:t xml:space="preserve">, </w:t>
      </w:r>
      <w:proofErr w:type="spellStart"/>
      <w:r>
        <w:t>pyromantia</w:t>
      </w:r>
      <w:proofErr w:type="spellEnd"/>
      <w:r>
        <w:t xml:space="preserve"> und noch </w:t>
      </w:r>
      <w:proofErr w:type="spellStart"/>
      <w:r>
        <w:t>vil</w:t>
      </w:r>
      <w:proofErr w:type="spellEnd"/>
      <w:r>
        <w:t xml:space="preserve"> </w:t>
      </w:r>
      <w:proofErr w:type="spellStart"/>
      <w:r>
        <w:t>dess</w:t>
      </w:r>
      <w:proofErr w:type="spellEnd"/>
      <w:r>
        <w:t xml:space="preserve"> </w:t>
      </w:r>
      <w:proofErr w:type="spellStart"/>
      <w:r>
        <w:t>tüfels</w:t>
      </w:r>
      <w:proofErr w:type="spellEnd"/>
      <w:r>
        <w:t xml:space="preserve"> </w:t>
      </w:r>
      <w:proofErr w:type="spellStart"/>
      <w:r>
        <w:t>mer</w:t>
      </w:r>
      <w:proofErr w:type="spellEnd"/>
      <w:r>
        <w:t xml:space="preserve">. Von denen allen und </w:t>
      </w:r>
      <w:proofErr w:type="spellStart"/>
      <w:r>
        <w:t>yeden</w:t>
      </w:r>
      <w:proofErr w:type="spellEnd"/>
      <w:r>
        <w:t xml:space="preserve"> </w:t>
      </w:r>
      <w:proofErr w:type="spellStart"/>
      <w:r>
        <w:t>insonders</w:t>
      </w:r>
      <w:proofErr w:type="spellEnd"/>
      <w:r>
        <w:t xml:space="preserve"> ich hie </w:t>
      </w:r>
      <w:proofErr w:type="spellStart"/>
      <w:r>
        <w:t>nütt</w:t>
      </w:r>
      <w:proofErr w:type="spellEnd"/>
      <w:r>
        <w:t xml:space="preserve"> sagen, </w:t>
      </w:r>
      <w:proofErr w:type="spellStart"/>
      <w:r>
        <w:t>sonder</w:t>
      </w:r>
      <w:proofErr w:type="spellEnd"/>
      <w:r>
        <w:t xml:space="preserve"> nun von </w:t>
      </w:r>
      <w:proofErr w:type="spellStart"/>
      <w:r>
        <w:t>ettlichen</w:t>
      </w:r>
      <w:proofErr w:type="spellEnd"/>
      <w:r>
        <w:t xml:space="preserve"> </w:t>
      </w:r>
      <w:proofErr w:type="spellStart"/>
      <w:r>
        <w:t>abergleubigen</w:t>
      </w:r>
      <w:proofErr w:type="spellEnd"/>
      <w:r>
        <w:t xml:space="preserve"> und </w:t>
      </w:r>
      <w:proofErr w:type="spellStart"/>
      <w:r>
        <w:t>verbottnen</w:t>
      </w:r>
      <w:proofErr w:type="spellEnd"/>
      <w:r>
        <w:t xml:space="preserve"> </w:t>
      </w:r>
      <w:proofErr w:type="spellStart"/>
      <w:r>
        <w:t>stuken</w:t>
      </w:r>
      <w:proofErr w:type="spellEnd"/>
      <w:r>
        <w:t xml:space="preserve"> zur </w:t>
      </w:r>
      <w:proofErr w:type="spellStart"/>
      <w:r>
        <w:t>warnung</w:t>
      </w:r>
      <w:proofErr w:type="spellEnd"/>
      <w:r>
        <w:t xml:space="preserve"> reden </w:t>
      </w:r>
      <w:proofErr w:type="spellStart"/>
      <w:r>
        <w:t>wil</w:t>
      </w:r>
      <w:proofErr w:type="spellEnd"/>
      <w:r>
        <w:t xml:space="preserve">, so </w:t>
      </w:r>
      <w:proofErr w:type="spellStart"/>
      <w:r>
        <w:t>vil</w:t>
      </w:r>
      <w:proofErr w:type="spellEnd"/>
      <w:r>
        <w:t xml:space="preserve"> </w:t>
      </w:r>
      <w:proofErr w:type="spellStart"/>
      <w:r>
        <w:t>gott</w:t>
      </w:r>
      <w:proofErr w:type="spellEnd"/>
      <w:r>
        <w:t xml:space="preserve"> </w:t>
      </w:r>
      <w:proofErr w:type="spellStart"/>
      <w:r>
        <w:t>gnad</w:t>
      </w:r>
      <w:proofErr w:type="spellEnd"/>
      <w:r>
        <w:t xml:space="preserve"> </w:t>
      </w:r>
      <w:proofErr w:type="spellStart"/>
      <w:r>
        <w:t>gipt</w:t>
      </w:r>
      <w:proofErr w:type="spellEnd"/>
      <w:r>
        <w:t xml:space="preserve">, und </w:t>
      </w:r>
      <w:proofErr w:type="spellStart"/>
      <w:r>
        <w:t>werdent</w:t>
      </w:r>
      <w:proofErr w:type="spellEnd"/>
      <w:r>
        <w:t xml:space="preserve"> alle </w:t>
      </w:r>
      <w:proofErr w:type="spellStart"/>
      <w:r>
        <w:t>genempt</w:t>
      </w:r>
      <w:proofErr w:type="spellEnd"/>
      <w:r>
        <w:t xml:space="preserve"> schwarze </w:t>
      </w:r>
      <w:proofErr w:type="spellStart"/>
      <w:r>
        <w:t>künst</w:t>
      </w:r>
      <w:proofErr w:type="spellEnd"/>
      <w:r>
        <w:t xml:space="preserve">, </w:t>
      </w:r>
      <w:proofErr w:type="spellStart"/>
      <w:r>
        <w:t>id</w:t>
      </w:r>
      <w:proofErr w:type="spellEnd"/>
      <w:r>
        <w:t xml:space="preserve"> </w:t>
      </w:r>
      <w:proofErr w:type="spellStart"/>
      <w:r>
        <w:t>est</w:t>
      </w:r>
      <w:proofErr w:type="spellEnd"/>
      <w:r>
        <w:t xml:space="preserve"> von </w:t>
      </w:r>
      <w:proofErr w:type="spellStart"/>
      <w:r>
        <w:t>gott</w:t>
      </w:r>
      <w:proofErr w:type="spellEnd"/>
      <w:r>
        <w:t xml:space="preserve"> </w:t>
      </w:r>
      <w:proofErr w:type="spellStart"/>
      <w:r>
        <w:t>verbottne</w:t>
      </w:r>
      <w:proofErr w:type="spellEnd"/>
      <w:r>
        <w:t xml:space="preserve">, </w:t>
      </w:r>
      <w:proofErr w:type="spellStart"/>
      <w:r>
        <w:t>unrächte</w:t>
      </w:r>
      <w:proofErr w:type="spellEnd"/>
      <w:r>
        <w:t xml:space="preserve"> und </w:t>
      </w:r>
      <w:proofErr w:type="spellStart"/>
      <w:r>
        <w:t>tüfels</w:t>
      </w:r>
      <w:proofErr w:type="spellEnd"/>
      <w:r>
        <w:t xml:space="preserve"> </w:t>
      </w:r>
      <w:proofErr w:type="spellStart"/>
      <w:r>
        <w:t>künst</w:t>
      </w:r>
      <w:proofErr w:type="spellEnd"/>
      <w:r>
        <w:t xml:space="preserve">, der der schwarz </w:t>
      </w:r>
      <w:proofErr w:type="spellStart"/>
      <w:r>
        <w:t>gmeinlich</w:t>
      </w:r>
      <w:proofErr w:type="spellEnd"/>
      <w:r>
        <w:t xml:space="preserve"> </w:t>
      </w:r>
      <w:proofErr w:type="spellStart"/>
      <w:r>
        <w:t>genempt</w:t>
      </w:r>
      <w:proofErr w:type="spellEnd"/>
      <w:r>
        <w:t xml:space="preserve"> </w:t>
      </w:r>
      <w:proofErr w:type="spellStart"/>
      <w:r>
        <w:t>wirt</w:t>
      </w:r>
      <w:proofErr w:type="spellEnd"/>
      <w:r>
        <w:t xml:space="preserve">, und ist doch eine böser </w:t>
      </w:r>
      <w:proofErr w:type="spellStart"/>
      <w:r>
        <w:t>dan</w:t>
      </w:r>
      <w:proofErr w:type="spellEnd"/>
      <w:r>
        <w:t xml:space="preserve"> die ander, doch keine </w:t>
      </w:r>
      <w:proofErr w:type="spellStart"/>
      <w:r>
        <w:t>guot</w:t>
      </w:r>
      <w:proofErr w:type="spellEnd"/>
      <w:r>
        <w:t xml:space="preserve">. </w:t>
      </w:r>
    </w:p>
    <w:p w14:paraId="155BB2D2" w14:textId="77777777" w:rsidR="009B4A2E" w:rsidRDefault="009B4A2E" w:rsidP="009B4A2E">
      <w:pPr>
        <w:pStyle w:val="berschrift3"/>
      </w:pPr>
      <w:r>
        <w:t>I.</w:t>
      </w:r>
    </w:p>
    <w:p w14:paraId="79E7E652" w14:textId="77777777" w:rsidR="009B4A2E" w:rsidRDefault="009B4A2E" w:rsidP="009B4A2E">
      <w:pPr>
        <w:pStyle w:val="StandardWeb"/>
      </w:pPr>
      <w:r>
        <w:t xml:space="preserve">Zum ersten ist in der </w:t>
      </w:r>
      <w:proofErr w:type="spellStart"/>
      <w:r>
        <w:t>wält</w:t>
      </w:r>
      <w:proofErr w:type="spellEnd"/>
      <w:r>
        <w:t xml:space="preserve"> </w:t>
      </w:r>
      <w:proofErr w:type="spellStart"/>
      <w:r>
        <w:t>gmein</w:t>
      </w:r>
      <w:proofErr w:type="spellEnd"/>
      <w:r>
        <w:t xml:space="preserve"> das </w:t>
      </w:r>
      <w:proofErr w:type="spellStart"/>
      <w:r>
        <w:t>sägnen</w:t>
      </w:r>
      <w:proofErr w:type="spellEnd"/>
      <w:r>
        <w:t xml:space="preserve">, </w:t>
      </w:r>
      <w:proofErr w:type="spellStart"/>
      <w:r>
        <w:t>darmit</w:t>
      </w:r>
      <w:proofErr w:type="spellEnd"/>
      <w:r>
        <w:t xml:space="preserve"> </w:t>
      </w:r>
      <w:proofErr w:type="spellStart"/>
      <w:r>
        <w:t>ettlich</w:t>
      </w:r>
      <w:proofErr w:type="spellEnd"/>
      <w:r>
        <w:t xml:space="preserve"> </w:t>
      </w:r>
      <w:proofErr w:type="spellStart"/>
      <w:r>
        <w:t>lüth</w:t>
      </w:r>
      <w:proofErr w:type="spellEnd"/>
      <w:r>
        <w:t xml:space="preserve"> und </w:t>
      </w:r>
      <w:proofErr w:type="spellStart"/>
      <w:r>
        <w:t>vych</w:t>
      </w:r>
      <w:proofErr w:type="spellEnd"/>
      <w:r>
        <w:t xml:space="preserve"> </w:t>
      </w:r>
      <w:proofErr w:type="spellStart"/>
      <w:r>
        <w:t>sägnend</w:t>
      </w:r>
      <w:proofErr w:type="spellEnd"/>
      <w:r>
        <w:t xml:space="preserve">, und </w:t>
      </w:r>
      <w:proofErr w:type="spellStart"/>
      <w:r>
        <w:t>öttwen</w:t>
      </w:r>
      <w:proofErr w:type="spellEnd"/>
      <w:r>
        <w:t xml:space="preserve"> </w:t>
      </w:r>
      <w:proofErr w:type="spellStart"/>
      <w:r>
        <w:t>sy</w:t>
      </w:r>
      <w:proofErr w:type="spellEnd"/>
      <w:r>
        <w:t xml:space="preserve"> </w:t>
      </w:r>
      <w:proofErr w:type="spellStart"/>
      <w:r>
        <w:t>hilfft</w:t>
      </w:r>
      <w:proofErr w:type="spellEnd"/>
      <w:r>
        <w:t xml:space="preserve">, </w:t>
      </w:r>
      <w:proofErr w:type="spellStart"/>
      <w:r>
        <w:t>öttwen</w:t>
      </w:r>
      <w:proofErr w:type="spellEnd"/>
      <w:r>
        <w:t xml:space="preserve"> </w:t>
      </w:r>
      <w:proofErr w:type="spellStart"/>
      <w:r>
        <w:t>nüt</w:t>
      </w:r>
      <w:proofErr w:type="spellEnd"/>
      <w:r>
        <w:t xml:space="preserve">. Doch ist </w:t>
      </w:r>
      <w:proofErr w:type="spellStart"/>
      <w:r>
        <w:t>nütt</w:t>
      </w:r>
      <w:proofErr w:type="spellEnd"/>
      <w:r>
        <w:t xml:space="preserve"> alles </w:t>
      </w:r>
      <w:proofErr w:type="spellStart"/>
      <w:r>
        <w:t>sägnen</w:t>
      </w:r>
      <w:proofErr w:type="spellEnd"/>
      <w:r>
        <w:t xml:space="preserve"> </w:t>
      </w:r>
      <w:proofErr w:type="spellStart"/>
      <w:r>
        <w:t>böss</w:t>
      </w:r>
      <w:proofErr w:type="spellEnd"/>
      <w:r>
        <w:t xml:space="preserve"> und </w:t>
      </w:r>
      <w:proofErr w:type="spellStart"/>
      <w:r>
        <w:t>verbotten</w:t>
      </w:r>
      <w:proofErr w:type="spellEnd"/>
      <w:r>
        <w:t xml:space="preserve">, </w:t>
      </w:r>
      <w:proofErr w:type="spellStart"/>
      <w:r>
        <w:t>dan</w:t>
      </w:r>
      <w:proofErr w:type="spellEnd"/>
      <w:r>
        <w:t xml:space="preserve"> Num. 6 </w:t>
      </w:r>
      <w:proofErr w:type="spellStart"/>
      <w:r>
        <w:t>gott</w:t>
      </w:r>
      <w:proofErr w:type="spellEnd"/>
      <w:r>
        <w:t xml:space="preserve"> in </w:t>
      </w:r>
      <w:proofErr w:type="spellStart"/>
      <w:r>
        <w:t>sim</w:t>
      </w:r>
      <w:proofErr w:type="spellEnd"/>
      <w:r>
        <w:t xml:space="preserve"> </w:t>
      </w:r>
      <w:proofErr w:type="spellStart"/>
      <w:r>
        <w:t>gsaz</w:t>
      </w:r>
      <w:proofErr w:type="spellEnd"/>
      <w:r>
        <w:t xml:space="preserve"> geordnet hat, </w:t>
      </w:r>
      <w:proofErr w:type="spellStart"/>
      <w:r>
        <w:t>dz</w:t>
      </w:r>
      <w:proofErr w:type="spellEnd"/>
      <w:r>
        <w:t xml:space="preserve"> die </w:t>
      </w:r>
      <w:proofErr w:type="spellStart"/>
      <w:r>
        <w:t>priester</w:t>
      </w:r>
      <w:proofErr w:type="spellEnd"/>
      <w:r>
        <w:t xml:space="preserve"> </w:t>
      </w:r>
      <w:proofErr w:type="spellStart"/>
      <w:r>
        <w:t>gmeinlich</w:t>
      </w:r>
      <w:proofErr w:type="spellEnd"/>
      <w:r>
        <w:t xml:space="preserve"> und </w:t>
      </w:r>
      <w:proofErr w:type="spellStart"/>
      <w:r>
        <w:t>offentlich</w:t>
      </w:r>
      <w:proofErr w:type="spellEnd"/>
      <w:r>
        <w:t xml:space="preserve"> </w:t>
      </w:r>
      <w:proofErr w:type="spellStart"/>
      <w:r>
        <w:t>disen</w:t>
      </w:r>
      <w:proofErr w:type="spellEnd"/>
      <w:r>
        <w:t xml:space="preserve"> sägen über </w:t>
      </w:r>
      <w:proofErr w:type="spellStart"/>
      <w:r>
        <w:t>dz</w:t>
      </w:r>
      <w:proofErr w:type="spellEnd"/>
      <w:r>
        <w:t xml:space="preserve"> </w:t>
      </w:r>
      <w:proofErr w:type="spellStart"/>
      <w:r>
        <w:t>volk</w:t>
      </w:r>
      <w:proofErr w:type="spellEnd"/>
      <w:r>
        <w:t xml:space="preserve"> </w:t>
      </w:r>
      <w:proofErr w:type="spellStart"/>
      <w:r>
        <w:t>sottend</w:t>
      </w:r>
      <w:proofErr w:type="spellEnd"/>
      <w:r>
        <w:t xml:space="preserve"> sprächen: „Der </w:t>
      </w:r>
      <w:proofErr w:type="spellStart"/>
      <w:r>
        <w:t>herr</w:t>
      </w:r>
      <w:proofErr w:type="spellEnd"/>
      <w:r>
        <w:t xml:space="preserve"> </w:t>
      </w:r>
      <w:proofErr w:type="spellStart"/>
      <w:r>
        <w:t>benedye</w:t>
      </w:r>
      <w:proofErr w:type="spellEnd"/>
      <w:r>
        <w:t xml:space="preserve"> oder </w:t>
      </w:r>
      <w:proofErr w:type="spellStart"/>
      <w:r>
        <w:t>sägne</w:t>
      </w:r>
      <w:proofErr w:type="spellEnd"/>
      <w:r>
        <w:t xml:space="preserve"> dich und </w:t>
      </w:r>
      <w:proofErr w:type="spellStart"/>
      <w:r>
        <w:t>bhüete</w:t>
      </w:r>
      <w:proofErr w:type="spellEnd"/>
      <w:r>
        <w:t xml:space="preserve"> dich“ etc. etc. </w:t>
      </w:r>
      <w:proofErr w:type="spellStart"/>
      <w:r>
        <w:t>Darzuo</w:t>
      </w:r>
      <w:proofErr w:type="spellEnd"/>
      <w:r>
        <w:t xml:space="preserve"> </w:t>
      </w:r>
      <w:proofErr w:type="spellStart"/>
      <w:r>
        <w:t>sezt</w:t>
      </w:r>
      <w:proofErr w:type="spellEnd"/>
      <w:r>
        <w:t xml:space="preserve"> </w:t>
      </w:r>
      <w:proofErr w:type="spellStart"/>
      <w:r>
        <w:t>gott</w:t>
      </w:r>
      <w:proofErr w:type="spellEnd"/>
      <w:r>
        <w:t xml:space="preserve">: „Und </w:t>
      </w:r>
      <w:proofErr w:type="spellStart"/>
      <w:r>
        <w:t>sy</w:t>
      </w:r>
      <w:proofErr w:type="spellEnd"/>
      <w:r>
        <w:t xml:space="preserve"> </w:t>
      </w:r>
      <w:proofErr w:type="spellStart"/>
      <w:r>
        <w:t>söllend</w:t>
      </w:r>
      <w:proofErr w:type="spellEnd"/>
      <w:r>
        <w:t xml:space="preserve"> </w:t>
      </w:r>
      <w:proofErr w:type="spellStart"/>
      <w:r>
        <w:t>minen</w:t>
      </w:r>
      <w:proofErr w:type="spellEnd"/>
      <w:r>
        <w:t xml:space="preserve"> </w:t>
      </w:r>
      <w:proofErr w:type="spellStart"/>
      <w:r>
        <w:t>nammen</w:t>
      </w:r>
      <w:proofErr w:type="spellEnd"/>
      <w:r>
        <w:t xml:space="preserve"> uff die </w:t>
      </w:r>
      <w:proofErr w:type="spellStart"/>
      <w:r>
        <w:t>kinder</w:t>
      </w:r>
      <w:proofErr w:type="spellEnd"/>
      <w:r>
        <w:t xml:space="preserve"> Israels </w:t>
      </w:r>
      <w:proofErr w:type="spellStart"/>
      <w:r>
        <w:t>leggen</w:t>
      </w:r>
      <w:proofErr w:type="spellEnd"/>
      <w:r>
        <w:t xml:space="preserve">“ - </w:t>
      </w:r>
      <w:proofErr w:type="spellStart"/>
      <w:r>
        <w:t>id</w:t>
      </w:r>
      <w:proofErr w:type="spellEnd"/>
      <w:r>
        <w:t xml:space="preserve"> </w:t>
      </w:r>
      <w:proofErr w:type="spellStart"/>
      <w:r>
        <w:t>est</w:t>
      </w:r>
      <w:proofErr w:type="spellEnd"/>
      <w:r>
        <w:t xml:space="preserve"> </w:t>
      </w:r>
      <w:proofErr w:type="spellStart"/>
      <w:r>
        <w:t>alleyn</w:t>
      </w:r>
      <w:proofErr w:type="spellEnd"/>
      <w:r>
        <w:t xml:space="preserve"> in </w:t>
      </w:r>
      <w:proofErr w:type="spellStart"/>
      <w:r>
        <w:t>minem</w:t>
      </w:r>
      <w:proofErr w:type="spellEnd"/>
      <w:r>
        <w:t xml:space="preserve"> </w:t>
      </w:r>
      <w:proofErr w:type="spellStart"/>
      <w:r>
        <w:t>namen</w:t>
      </w:r>
      <w:proofErr w:type="spellEnd"/>
      <w:r>
        <w:t xml:space="preserve">, </w:t>
      </w:r>
      <w:proofErr w:type="spellStart"/>
      <w:r>
        <w:t>nüt</w:t>
      </w:r>
      <w:proofErr w:type="spellEnd"/>
      <w:r>
        <w:t xml:space="preserve"> in eins anderen </w:t>
      </w:r>
      <w:proofErr w:type="spellStart"/>
      <w:r>
        <w:t>namen</w:t>
      </w:r>
      <w:proofErr w:type="spellEnd"/>
      <w:r>
        <w:t xml:space="preserve"> - „</w:t>
      </w:r>
      <w:proofErr w:type="spellStart"/>
      <w:r>
        <w:t>dz</w:t>
      </w:r>
      <w:proofErr w:type="spellEnd"/>
      <w:r>
        <w:t xml:space="preserve"> ich </w:t>
      </w:r>
      <w:proofErr w:type="spellStart"/>
      <w:r>
        <w:t>sy</w:t>
      </w:r>
      <w:proofErr w:type="spellEnd"/>
      <w:r>
        <w:t xml:space="preserve"> </w:t>
      </w:r>
      <w:proofErr w:type="spellStart"/>
      <w:r>
        <w:t>sägne</w:t>
      </w:r>
      <w:proofErr w:type="spellEnd"/>
      <w:r>
        <w:t xml:space="preserve">“. Dan </w:t>
      </w:r>
      <w:proofErr w:type="spellStart"/>
      <w:r>
        <w:t>nüt</w:t>
      </w:r>
      <w:proofErr w:type="spellEnd"/>
      <w:r>
        <w:t xml:space="preserve"> von den </w:t>
      </w:r>
      <w:proofErr w:type="spellStart"/>
      <w:r>
        <w:t>gesprochnen</w:t>
      </w:r>
      <w:proofErr w:type="spellEnd"/>
      <w:r>
        <w:t xml:space="preserve"> worten wägen, </w:t>
      </w:r>
      <w:proofErr w:type="spellStart"/>
      <w:r>
        <w:t>dz</w:t>
      </w:r>
      <w:proofErr w:type="spellEnd"/>
      <w:r>
        <w:t xml:space="preserve"> die </w:t>
      </w:r>
      <w:proofErr w:type="spellStart"/>
      <w:r>
        <w:t>wort</w:t>
      </w:r>
      <w:proofErr w:type="spellEnd"/>
      <w:r>
        <w:t xml:space="preserve"> ein verborgne </w:t>
      </w:r>
      <w:proofErr w:type="spellStart"/>
      <w:r>
        <w:t>krafft</w:t>
      </w:r>
      <w:proofErr w:type="spellEnd"/>
      <w:r>
        <w:t xml:space="preserve"> in innen </w:t>
      </w:r>
      <w:proofErr w:type="spellStart"/>
      <w:r>
        <w:t>habind</w:t>
      </w:r>
      <w:proofErr w:type="spellEnd"/>
      <w:r>
        <w:t xml:space="preserve">, wird innen </w:t>
      </w:r>
      <w:proofErr w:type="spellStart"/>
      <w:r>
        <w:t>dz</w:t>
      </w:r>
      <w:proofErr w:type="spellEnd"/>
      <w:r>
        <w:t xml:space="preserve"> gewünscht </w:t>
      </w:r>
      <w:proofErr w:type="spellStart"/>
      <w:r>
        <w:t>widerfaren</w:t>
      </w:r>
      <w:proofErr w:type="spellEnd"/>
      <w:r>
        <w:t xml:space="preserve">, </w:t>
      </w:r>
      <w:proofErr w:type="spellStart"/>
      <w:r>
        <w:t>sonder</w:t>
      </w:r>
      <w:proofErr w:type="spellEnd"/>
      <w:r>
        <w:t xml:space="preserve"> der </w:t>
      </w:r>
      <w:proofErr w:type="spellStart"/>
      <w:r>
        <w:t>herr</w:t>
      </w:r>
      <w:proofErr w:type="spellEnd"/>
      <w:r>
        <w:t xml:space="preserve"> wird </w:t>
      </w:r>
      <w:proofErr w:type="spellStart"/>
      <w:r>
        <w:t>sy</w:t>
      </w:r>
      <w:proofErr w:type="spellEnd"/>
      <w:r>
        <w:t xml:space="preserve"> </w:t>
      </w:r>
      <w:proofErr w:type="spellStart"/>
      <w:r>
        <w:t>sägnen</w:t>
      </w:r>
      <w:proofErr w:type="spellEnd"/>
      <w:r>
        <w:t xml:space="preserve">, </w:t>
      </w:r>
      <w:proofErr w:type="spellStart"/>
      <w:r>
        <w:t>id</w:t>
      </w:r>
      <w:proofErr w:type="spellEnd"/>
      <w:r>
        <w:t xml:space="preserve"> </w:t>
      </w:r>
      <w:proofErr w:type="spellStart"/>
      <w:r>
        <w:t>est</w:t>
      </w:r>
      <w:proofErr w:type="spellEnd"/>
      <w:r>
        <w:t xml:space="preserve"> innen </w:t>
      </w:r>
      <w:proofErr w:type="spellStart"/>
      <w:r>
        <w:t>verlyhen</w:t>
      </w:r>
      <w:proofErr w:type="spellEnd"/>
      <w:r>
        <w:t xml:space="preserve">, </w:t>
      </w:r>
      <w:proofErr w:type="spellStart"/>
      <w:r>
        <w:t>dz</w:t>
      </w:r>
      <w:proofErr w:type="spellEnd"/>
      <w:r>
        <w:t xml:space="preserve"> die </w:t>
      </w:r>
      <w:proofErr w:type="spellStart"/>
      <w:r>
        <w:t>wort</w:t>
      </w:r>
      <w:proofErr w:type="spellEnd"/>
      <w:r>
        <w:t xml:space="preserve"> vom </w:t>
      </w:r>
      <w:proofErr w:type="spellStart"/>
      <w:r>
        <w:t>priester</w:t>
      </w:r>
      <w:proofErr w:type="spellEnd"/>
      <w:r>
        <w:t xml:space="preserve"> </w:t>
      </w:r>
      <w:proofErr w:type="spellStart"/>
      <w:r>
        <w:t>gsprochen</w:t>
      </w:r>
      <w:proofErr w:type="spellEnd"/>
      <w:r>
        <w:t xml:space="preserve"> </w:t>
      </w:r>
      <w:proofErr w:type="spellStart"/>
      <w:r>
        <w:t>luthend</w:t>
      </w:r>
      <w:proofErr w:type="spellEnd"/>
      <w:r>
        <w:t xml:space="preserve"> und </w:t>
      </w:r>
      <w:proofErr w:type="spellStart"/>
      <w:r>
        <w:t>verkündent</w:t>
      </w:r>
      <w:proofErr w:type="spellEnd"/>
      <w:r>
        <w:t xml:space="preserve">. Dan die </w:t>
      </w:r>
      <w:proofErr w:type="spellStart"/>
      <w:r>
        <w:t>wort</w:t>
      </w:r>
      <w:proofErr w:type="spellEnd"/>
      <w:r>
        <w:t xml:space="preserve"> </w:t>
      </w:r>
      <w:proofErr w:type="spellStart"/>
      <w:r>
        <w:t>nüt</w:t>
      </w:r>
      <w:proofErr w:type="spellEnd"/>
      <w:r>
        <w:t xml:space="preserve"> </w:t>
      </w:r>
      <w:proofErr w:type="spellStart"/>
      <w:r>
        <w:t>mer</w:t>
      </w:r>
      <w:proofErr w:type="spellEnd"/>
      <w:r>
        <w:t xml:space="preserve"> vermögend, auch kein andere </w:t>
      </w:r>
      <w:proofErr w:type="spellStart"/>
      <w:r>
        <w:t>krafft</w:t>
      </w:r>
      <w:proofErr w:type="spellEnd"/>
      <w:r>
        <w:t xml:space="preserve"> </w:t>
      </w:r>
      <w:proofErr w:type="spellStart"/>
      <w:r>
        <w:t>hand</w:t>
      </w:r>
      <w:proofErr w:type="spellEnd"/>
      <w:r>
        <w:t xml:space="preserve">, </w:t>
      </w:r>
      <w:proofErr w:type="spellStart"/>
      <w:r>
        <w:t>dan</w:t>
      </w:r>
      <w:proofErr w:type="spellEnd"/>
      <w:r>
        <w:t xml:space="preserve"> verkünden, </w:t>
      </w:r>
      <w:proofErr w:type="spellStart"/>
      <w:r>
        <w:t>bedüten</w:t>
      </w:r>
      <w:proofErr w:type="spellEnd"/>
      <w:r>
        <w:t xml:space="preserve">, anzeigen; die </w:t>
      </w:r>
      <w:proofErr w:type="spellStart"/>
      <w:r>
        <w:t>krafft</w:t>
      </w:r>
      <w:proofErr w:type="spellEnd"/>
      <w:r>
        <w:t xml:space="preserve"> und </w:t>
      </w:r>
      <w:proofErr w:type="spellStart"/>
      <w:r>
        <w:t>würkung</w:t>
      </w:r>
      <w:proofErr w:type="spellEnd"/>
      <w:r>
        <w:t xml:space="preserve"> ist </w:t>
      </w:r>
      <w:proofErr w:type="spellStart"/>
      <w:r>
        <w:t>alleyn</w:t>
      </w:r>
      <w:proofErr w:type="spellEnd"/>
      <w:r>
        <w:t xml:space="preserve"> </w:t>
      </w:r>
      <w:proofErr w:type="spellStart"/>
      <w:r>
        <w:t>gottes</w:t>
      </w:r>
      <w:proofErr w:type="spellEnd"/>
      <w:r>
        <w:t xml:space="preserve">. </w:t>
      </w:r>
      <w:proofErr w:type="spellStart"/>
      <w:r>
        <w:t>Jn</w:t>
      </w:r>
      <w:proofErr w:type="spellEnd"/>
      <w:r>
        <w:t xml:space="preserve"> dem </w:t>
      </w:r>
      <w:proofErr w:type="spellStart"/>
      <w:r>
        <w:t>Nüwen</w:t>
      </w:r>
      <w:proofErr w:type="spellEnd"/>
      <w:r>
        <w:t xml:space="preserve"> Testa[</w:t>
      </w:r>
      <w:proofErr w:type="spellStart"/>
      <w:r>
        <w:t>ment</w:t>
      </w:r>
      <w:proofErr w:type="spellEnd"/>
      <w:r>
        <w:t xml:space="preserve">] </w:t>
      </w:r>
      <w:proofErr w:type="spellStart"/>
      <w:r>
        <w:t>hand</w:t>
      </w:r>
      <w:proofErr w:type="spellEnd"/>
      <w:r>
        <w:t xml:space="preserve"> die </w:t>
      </w:r>
      <w:proofErr w:type="spellStart"/>
      <w:r>
        <w:t>säli</w:t>
      </w:r>
      <w:proofErr w:type="spellEnd"/>
      <w:r>
        <w:t>[gen] apo[</w:t>
      </w:r>
      <w:proofErr w:type="spellStart"/>
      <w:r>
        <w:t>stel</w:t>
      </w:r>
      <w:proofErr w:type="spellEnd"/>
      <w:r>
        <w:t xml:space="preserve">] </w:t>
      </w:r>
      <w:proofErr w:type="spellStart"/>
      <w:r>
        <w:t>heyter</w:t>
      </w:r>
      <w:proofErr w:type="spellEnd"/>
      <w:r>
        <w:t xml:space="preserve"> mit </w:t>
      </w:r>
      <w:proofErr w:type="spellStart"/>
      <w:r>
        <w:t>iren</w:t>
      </w:r>
      <w:proofErr w:type="spellEnd"/>
      <w:r>
        <w:t xml:space="preserve"> worten und </w:t>
      </w:r>
      <w:proofErr w:type="spellStart"/>
      <w:r>
        <w:t>usssprächen</w:t>
      </w:r>
      <w:proofErr w:type="spellEnd"/>
      <w:r>
        <w:t xml:space="preserve"> </w:t>
      </w:r>
      <w:proofErr w:type="spellStart"/>
      <w:r>
        <w:t>alleyn</w:t>
      </w:r>
      <w:proofErr w:type="spellEnd"/>
      <w:r>
        <w:t xml:space="preserve"> </w:t>
      </w:r>
      <w:proofErr w:type="spellStart"/>
      <w:r>
        <w:t>verkündt</w:t>
      </w:r>
      <w:proofErr w:type="spellEnd"/>
      <w:r>
        <w:t xml:space="preserve"> das, </w:t>
      </w:r>
      <w:proofErr w:type="spellStart"/>
      <w:r>
        <w:t>dz</w:t>
      </w:r>
      <w:proofErr w:type="spellEnd"/>
      <w:r>
        <w:t xml:space="preserve"> </w:t>
      </w:r>
      <w:proofErr w:type="spellStart"/>
      <w:r>
        <w:t>alleyn</w:t>
      </w:r>
      <w:proofErr w:type="spellEnd"/>
      <w:r>
        <w:t xml:space="preserve"> </w:t>
      </w:r>
      <w:proofErr w:type="spellStart"/>
      <w:r>
        <w:t>gott</w:t>
      </w:r>
      <w:proofErr w:type="spellEnd"/>
      <w:r>
        <w:t xml:space="preserve"> </w:t>
      </w:r>
      <w:proofErr w:type="spellStart"/>
      <w:r>
        <w:t>verlycht</w:t>
      </w:r>
      <w:proofErr w:type="spellEnd"/>
      <w:r>
        <w:t xml:space="preserve"> und </w:t>
      </w:r>
      <w:proofErr w:type="spellStart"/>
      <w:r>
        <w:t>gipt</w:t>
      </w:r>
      <w:proofErr w:type="spellEnd"/>
      <w:r>
        <w:t xml:space="preserve">, </w:t>
      </w:r>
      <w:proofErr w:type="spellStart"/>
      <w:r>
        <w:t>hand</w:t>
      </w:r>
      <w:proofErr w:type="spellEnd"/>
      <w:r>
        <w:t xml:space="preserve"> </w:t>
      </w:r>
      <w:proofErr w:type="spellStart"/>
      <w:r>
        <w:t>gsprochen</w:t>
      </w:r>
      <w:proofErr w:type="spellEnd"/>
      <w:r>
        <w:t xml:space="preserve"> und </w:t>
      </w:r>
      <w:proofErr w:type="spellStart"/>
      <w:r>
        <w:t>gschriben</w:t>
      </w:r>
      <w:proofErr w:type="spellEnd"/>
      <w:r>
        <w:t xml:space="preserve">: „Gnad, </w:t>
      </w:r>
      <w:proofErr w:type="spellStart"/>
      <w:r>
        <w:t>frid</w:t>
      </w:r>
      <w:proofErr w:type="spellEnd"/>
      <w:r>
        <w:t xml:space="preserve"> und barmherze von </w:t>
      </w:r>
      <w:proofErr w:type="spellStart"/>
      <w:r>
        <w:t>gott</w:t>
      </w:r>
      <w:proofErr w:type="spellEnd"/>
      <w:r>
        <w:t xml:space="preserve"> unserem </w:t>
      </w:r>
      <w:proofErr w:type="spellStart"/>
      <w:r>
        <w:t>vatter</w:t>
      </w:r>
      <w:proofErr w:type="spellEnd"/>
      <w:r>
        <w:t xml:space="preserve"> und dem </w:t>
      </w:r>
      <w:proofErr w:type="spellStart"/>
      <w:r>
        <w:t>herren</w:t>
      </w:r>
      <w:proofErr w:type="spellEnd"/>
      <w:r>
        <w:t xml:space="preserve"> Jesu Christo“ etc., welcher sägen noch in allen </w:t>
      </w:r>
      <w:proofErr w:type="spellStart"/>
      <w:r>
        <w:t>kilchen</w:t>
      </w:r>
      <w:proofErr w:type="spellEnd"/>
      <w:r>
        <w:t xml:space="preserve"> </w:t>
      </w:r>
      <w:proofErr w:type="spellStart"/>
      <w:r>
        <w:t>zuo</w:t>
      </w:r>
      <w:proofErr w:type="spellEnd"/>
      <w:r>
        <w:t xml:space="preserve"> </w:t>
      </w:r>
      <w:proofErr w:type="spellStart"/>
      <w:r>
        <w:t>anfang</w:t>
      </w:r>
      <w:proofErr w:type="spellEnd"/>
      <w:r>
        <w:t xml:space="preserve"> der </w:t>
      </w:r>
      <w:proofErr w:type="spellStart"/>
      <w:r>
        <w:t>predge</w:t>
      </w:r>
      <w:proofErr w:type="spellEnd"/>
      <w:r>
        <w:t xml:space="preserve"> recht und </w:t>
      </w:r>
      <w:proofErr w:type="spellStart"/>
      <w:r>
        <w:t>wol</w:t>
      </w:r>
      <w:proofErr w:type="spellEnd"/>
      <w:r>
        <w:t xml:space="preserve"> </w:t>
      </w:r>
      <w:proofErr w:type="spellStart"/>
      <w:r>
        <w:t>gsprochen</w:t>
      </w:r>
      <w:proofErr w:type="spellEnd"/>
      <w:r>
        <w:t xml:space="preserve"> wird von den </w:t>
      </w:r>
      <w:proofErr w:type="spellStart"/>
      <w:r>
        <w:t>dieneren</w:t>
      </w:r>
      <w:proofErr w:type="spellEnd"/>
      <w:r>
        <w:t xml:space="preserve"> der </w:t>
      </w:r>
      <w:proofErr w:type="spellStart"/>
      <w:r>
        <w:t>kilchen</w:t>
      </w:r>
      <w:proofErr w:type="spellEnd"/>
      <w:r>
        <w:t xml:space="preserve">, </w:t>
      </w:r>
      <w:proofErr w:type="spellStart"/>
      <w:r>
        <w:t>dan</w:t>
      </w:r>
      <w:proofErr w:type="spellEnd"/>
      <w:r>
        <w:t xml:space="preserve"> das da von den </w:t>
      </w:r>
      <w:proofErr w:type="spellStart"/>
      <w:r>
        <w:t>dieneren</w:t>
      </w:r>
      <w:proofErr w:type="spellEnd"/>
      <w:r>
        <w:t xml:space="preserve"> </w:t>
      </w:r>
      <w:proofErr w:type="spellStart"/>
      <w:r>
        <w:t>gsprochen</w:t>
      </w:r>
      <w:proofErr w:type="spellEnd"/>
      <w:r>
        <w:t xml:space="preserve">, </w:t>
      </w:r>
      <w:proofErr w:type="spellStart"/>
      <w:r>
        <w:t>wirt</w:t>
      </w:r>
      <w:proofErr w:type="spellEnd"/>
      <w:r>
        <w:t xml:space="preserve"> von </w:t>
      </w:r>
      <w:proofErr w:type="spellStart"/>
      <w:r>
        <w:t>gott</w:t>
      </w:r>
      <w:proofErr w:type="spellEnd"/>
      <w:r>
        <w:t xml:space="preserve"> den </w:t>
      </w:r>
      <w:proofErr w:type="spellStart"/>
      <w:r>
        <w:t>gleubigen</w:t>
      </w:r>
      <w:proofErr w:type="spellEnd"/>
      <w:r>
        <w:t xml:space="preserve"> - </w:t>
      </w:r>
      <w:proofErr w:type="spellStart"/>
      <w:r>
        <w:t>nüt</w:t>
      </w:r>
      <w:proofErr w:type="spellEnd"/>
      <w:r>
        <w:t xml:space="preserve"> in </w:t>
      </w:r>
      <w:proofErr w:type="spellStart"/>
      <w:r>
        <w:t>krafft</w:t>
      </w:r>
      <w:proofErr w:type="spellEnd"/>
      <w:r>
        <w:t xml:space="preserve"> der worten, </w:t>
      </w:r>
      <w:proofErr w:type="spellStart"/>
      <w:r>
        <w:t>sonder</w:t>
      </w:r>
      <w:proofErr w:type="spellEnd"/>
      <w:r>
        <w:t xml:space="preserve"> durch </w:t>
      </w:r>
      <w:proofErr w:type="spellStart"/>
      <w:r>
        <w:t>gottes</w:t>
      </w:r>
      <w:proofErr w:type="spellEnd"/>
      <w:r>
        <w:t xml:space="preserve"> </w:t>
      </w:r>
      <w:proofErr w:type="spellStart"/>
      <w:r>
        <w:t>krafft</w:t>
      </w:r>
      <w:proofErr w:type="spellEnd"/>
      <w:r>
        <w:t xml:space="preserve"> - </w:t>
      </w:r>
      <w:proofErr w:type="spellStart"/>
      <w:r>
        <w:t>gnediklich</w:t>
      </w:r>
      <w:proofErr w:type="spellEnd"/>
      <w:r>
        <w:t xml:space="preserve"> mittheilt. </w:t>
      </w:r>
    </w:p>
    <w:p w14:paraId="507BD54B" w14:textId="77777777" w:rsidR="009B4A2E" w:rsidRDefault="009B4A2E" w:rsidP="009B4A2E">
      <w:pPr>
        <w:pStyle w:val="StandardWeb"/>
      </w:pPr>
      <w:r>
        <w:t xml:space="preserve">Und wie ein </w:t>
      </w:r>
      <w:proofErr w:type="spellStart"/>
      <w:r>
        <w:t>allgmeiner</w:t>
      </w:r>
      <w:proofErr w:type="spellEnd"/>
      <w:r>
        <w:t xml:space="preserve"> </w:t>
      </w:r>
      <w:proofErr w:type="spellStart"/>
      <w:r>
        <w:t>kilchen</w:t>
      </w:r>
      <w:proofErr w:type="spellEnd"/>
      <w:r>
        <w:t xml:space="preserve"> sägen </w:t>
      </w:r>
      <w:proofErr w:type="spellStart"/>
      <w:r>
        <w:t>ye</w:t>
      </w:r>
      <w:proofErr w:type="spellEnd"/>
      <w:r>
        <w:t xml:space="preserve"> und </w:t>
      </w:r>
      <w:proofErr w:type="spellStart"/>
      <w:r>
        <w:t>ye</w:t>
      </w:r>
      <w:proofErr w:type="spellEnd"/>
      <w:r>
        <w:t xml:space="preserve"> </w:t>
      </w:r>
      <w:proofErr w:type="spellStart"/>
      <w:r>
        <w:t>gwäsen</w:t>
      </w:r>
      <w:proofErr w:type="spellEnd"/>
      <w:r>
        <w:t xml:space="preserve">, also ist auch ein </w:t>
      </w:r>
      <w:proofErr w:type="spellStart"/>
      <w:r>
        <w:t>bsonderer</w:t>
      </w:r>
      <w:proofErr w:type="spellEnd"/>
      <w:r>
        <w:t xml:space="preserve"> sägen </w:t>
      </w:r>
      <w:proofErr w:type="spellStart"/>
      <w:r>
        <w:t>by</w:t>
      </w:r>
      <w:proofErr w:type="spellEnd"/>
      <w:r>
        <w:t xml:space="preserve"> den uralten </w:t>
      </w:r>
      <w:proofErr w:type="spellStart"/>
      <w:r>
        <w:t>vätteren</w:t>
      </w:r>
      <w:proofErr w:type="spellEnd"/>
      <w:r>
        <w:t xml:space="preserve"> </w:t>
      </w:r>
      <w:proofErr w:type="spellStart"/>
      <w:r>
        <w:t>gewäsen</w:t>
      </w:r>
      <w:proofErr w:type="spellEnd"/>
      <w:r>
        <w:t xml:space="preserve">, welche </w:t>
      </w:r>
      <w:proofErr w:type="spellStart"/>
      <w:r>
        <w:t>ire</w:t>
      </w:r>
      <w:proofErr w:type="spellEnd"/>
      <w:r>
        <w:t xml:space="preserve"> </w:t>
      </w:r>
      <w:proofErr w:type="spellStart"/>
      <w:r>
        <w:t>kinder</w:t>
      </w:r>
      <w:proofErr w:type="spellEnd"/>
      <w:r>
        <w:t xml:space="preserve"> </w:t>
      </w:r>
      <w:proofErr w:type="spellStart"/>
      <w:r>
        <w:t>gesägnet</w:t>
      </w:r>
      <w:proofErr w:type="spellEnd"/>
      <w:r>
        <w:t xml:space="preserve"> </w:t>
      </w:r>
      <w:proofErr w:type="spellStart"/>
      <w:r>
        <w:t>hand</w:t>
      </w:r>
      <w:proofErr w:type="spellEnd"/>
      <w:r>
        <w:t xml:space="preserve">, welchen </w:t>
      </w:r>
      <w:proofErr w:type="spellStart"/>
      <w:r>
        <w:t>gott</w:t>
      </w:r>
      <w:proofErr w:type="spellEnd"/>
      <w:r>
        <w:t xml:space="preserve"> </w:t>
      </w:r>
      <w:proofErr w:type="spellStart"/>
      <w:r>
        <w:t>dz</w:t>
      </w:r>
      <w:proofErr w:type="spellEnd"/>
      <w:r>
        <w:t xml:space="preserve"> </w:t>
      </w:r>
      <w:proofErr w:type="spellStart"/>
      <w:r>
        <w:t>guot</w:t>
      </w:r>
      <w:proofErr w:type="spellEnd"/>
      <w:r>
        <w:t xml:space="preserve"> </w:t>
      </w:r>
      <w:proofErr w:type="spellStart"/>
      <w:r>
        <w:t>verlyhen</w:t>
      </w:r>
      <w:proofErr w:type="spellEnd"/>
      <w:r>
        <w:t xml:space="preserve"> hat, </w:t>
      </w:r>
      <w:proofErr w:type="spellStart"/>
      <w:r>
        <w:t>dz</w:t>
      </w:r>
      <w:proofErr w:type="spellEnd"/>
      <w:r>
        <w:t xml:space="preserve"> von </w:t>
      </w:r>
      <w:proofErr w:type="spellStart"/>
      <w:r>
        <w:t>vätteren</w:t>
      </w:r>
      <w:proofErr w:type="spellEnd"/>
      <w:r>
        <w:t xml:space="preserve"> über </w:t>
      </w:r>
      <w:proofErr w:type="spellStart"/>
      <w:r>
        <w:t>sy</w:t>
      </w:r>
      <w:proofErr w:type="spellEnd"/>
      <w:r>
        <w:t xml:space="preserve"> </w:t>
      </w:r>
      <w:proofErr w:type="spellStart"/>
      <w:r>
        <w:t>gsprochen</w:t>
      </w:r>
      <w:proofErr w:type="spellEnd"/>
      <w:r>
        <w:t xml:space="preserve"> worden, </w:t>
      </w:r>
      <w:proofErr w:type="spellStart"/>
      <w:r>
        <w:t>nüt</w:t>
      </w:r>
      <w:proofErr w:type="spellEnd"/>
      <w:r>
        <w:t xml:space="preserve"> in der </w:t>
      </w:r>
      <w:proofErr w:type="spellStart"/>
      <w:r>
        <w:t>krafft</w:t>
      </w:r>
      <w:proofErr w:type="spellEnd"/>
      <w:r>
        <w:t xml:space="preserve"> der worten, </w:t>
      </w:r>
      <w:proofErr w:type="spellStart"/>
      <w:r>
        <w:t>sonder</w:t>
      </w:r>
      <w:proofErr w:type="spellEnd"/>
      <w:r>
        <w:t xml:space="preserve"> in </w:t>
      </w:r>
      <w:proofErr w:type="spellStart"/>
      <w:r>
        <w:t>krafft</w:t>
      </w:r>
      <w:proofErr w:type="spellEnd"/>
      <w:r>
        <w:t xml:space="preserve"> und </w:t>
      </w:r>
      <w:proofErr w:type="spellStart"/>
      <w:r>
        <w:t>uss</w:t>
      </w:r>
      <w:proofErr w:type="spellEnd"/>
      <w:r>
        <w:t xml:space="preserve"> der </w:t>
      </w:r>
      <w:proofErr w:type="spellStart"/>
      <w:r>
        <w:t>gnad</w:t>
      </w:r>
      <w:proofErr w:type="spellEnd"/>
      <w:r>
        <w:t xml:space="preserve"> </w:t>
      </w:r>
      <w:proofErr w:type="spellStart"/>
      <w:r>
        <w:t>gottes</w:t>
      </w:r>
      <w:proofErr w:type="spellEnd"/>
      <w:r>
        <w:t xml:space="preserve">. Also </w:t>
      </w:r>
      <w:proofErr w:type="spellStart"/>
      <w:r>
        <w:t>söllend</w:t>
      </w:r>
      <w:proofErr w:type="spellEnd"/>
      <w:r>
        <w:t xml:space="preserve"> noch die </w:t>
      </w:r>
      <w:proofErr w:type="spellStart"/>
      <w:r>
        <w:t>elteren</w:t>
      </w:r>
      <w:proofErr w:type="spellEnd"/>
      <w:r>
        <w:t xml:space="preserve"> </w:t>
      </w:r>
      <w:proofErr w:type="spellStart"/>
      <w:r>
        <w:t>ire</w:t>
      </w:r>
      <w:proofErr w:type="spellEnd"/>
      <w:r>
        <w:t xml:space="preserve"> </w:t>
      </w:r>
      <w:proofErr w:type="spellStart"/>
      <w:r>
        <w:t>kind</w:t>
      </w:r>
      <w:proofErr w:type="spellEnd"/>
      <w:r>
        <w:t xml:space="preserve"> </w:t>
      </w:r>
      <w:proofErr w:type="spellStart"/>
      <w:r>
        <w:t>sägnen</w:t>
      </w:r>
      <w:proofErr w:type="spellEnd"/>
      <w:r>
        <w:t xml:space="preserve">, das ist, </w:t>
      </w:r>
      <w:proofErr w:type="spellStart"/>
      <w:r>
        <w:t>guotts</w:t>
      </w:r>
      <w:proofErr w:type="spellEnd"/>
      <w:r>
        <w:t xml:space="preserve"> über </w:t>
      </w:r>
      <w:proofErr w:type="spellStart"/>
      <w:r>
        <w:t>sy</w:t>
      </w:r>
      <w:proofErr w:type="spellEnd"/>
      <w:r>
        <w:t xml:space="preserve"> sprächen, </w:t>
      </w:r>
      <w:proofErr w:type="spellStart"/>
      <w:r>
        <w:t>gott</w:t>
      </w:r>
      <w:proofErr w:type="spellEnd"/>
      <w:r>
        <w:t xml:space="preserve"> </w:t>
      </w:r>
      <w:proofErr w:type="spellStart"/>
      <w:r>
        <w:t>befälhen</w:t>
      </w:r>
      <w:proofErr w:type="spellEnd"/>
      <w:r>
        <w:t xml:space="preserve">, </w:t>
      </w:r>
      <w:proofErr w:type="spellStart"/>
      <w:r>
        <w:t>dz</w:t>
      </w:r>
      <w:proofErr w:type="spellEnd"/>
      <w:r>
        <w:t xml:space="preserve"> er </w:t>
      </w:r>
      <w:proofErr w:type="spellStart"/>
      <w:r>
        <w:t>sy</w:t>
      </w:r>
      <w:proofErr w:type="spellEnd"/>
      <w:r>
        <w:t xml:space="preserve"> </w:t>
      </w:r>
      <w:proofErr w:type="spellStart"/>
      <w:r>
        <w:t>behüete</w:t>
      </w:r>
      <w:proofErr w:type="spellEnd"/>
      <w:r>
        <w:t xml:space="preserve"> und </w:t>
      </w:r>
      <w:proofErr w:type="spellStart"/>
      <w:r>
        <w:t>benedye</w:t>
      </w:r>
      <w:proofErr w:type="spellEnd"/>
      <w:r>
        <w:t xml:space="preserve"> an </w:t>
      </w:r>
      <w:proofErr w:type="spellStart"/>
      <w:r>
        <w:t>seel</w:t>
      </w:r>
      <w:proofErr w:type="spellEnd"/>
      <w:r>
        <w:t xml:space="preserve"> und </w:t>
      </w:r>
      <w:proofErr w:type="spellStart"/>
      <w:r>
        <w:t>lyb</w:t>
      </w:r>
      <w:proofErr w:type="spellEnd"/>
      <w:r>
        <w:t xml:space="preserve">. </w:t>
      </w:r>
    </w:p>
    <w:p w14:paraId="39B281AD" w14:textId="77777777" w:rsidR="009B4A2E" w:rsidRDefault="009B4A2E" w:rsidP="009B4A2E">
      <w:pPr>
        <w:pStyle w:val="StandardWeb"/>
      </w:pPr>
      <w:r>
        <w:t xml:space="preserve">Ein </w:t>
      </w:r>
      <w:proofErr w:type="spellStart"/>
      <w:r>
        <w:t>irrthum</w:t>
      </w:r>
      <w:proofErr w:type="spellEnd"/>
      <w:r>
        <w:t xml:space="preserve"> aber ists, wen du </w:t>
      </w:r>
      <w:proofErr w:type="spellStart"/>
      <w:r>
        <w:t>zuo</w:t>
      </w:r>
      <w:proofErr w:type="spellEnd"/>
      <w:r>
        <w:t xml:space="preserve"> </w:t>
      </w:r>
      <w:proofErr w:type="spellStart"/>
      <w:r>
        <w:t>dinen</w:t>
      </w:r>
      <w:proofErr w:type="spellEnd"/>
      <w:r>
        <w:t xml:space="preserve"> </w:t>
      </w:r>
      <w:proofErr w:type="spellStart"/>
      <w:r>
        <w:t>kinden</w:t>
      </w:r>
      <w:proofErr w:type="spellEnd"/>
      <w:r>
        <w:t xml:space="preserve"> oder </w:t>
      </w:r>
      <w:proofErr w:type="spellStart"/>
      <w:r>
        <w:t>sunst</w:t>
      </w:r>
      <w:proofErr w:type="spellEnd"/>
      <w:r>
        <w:t xml:space="preserve"> </w:t>
      </w:r>
      <w:proofErr w:type="spellStart"/>
      <w:r>
        <w:t>zuo</w:t>
      </w:r>
      <w:proofErr w:type="spellEnd"/>
      <w:r>
        <w:t xml:space="preserve"> anderen sagst: „Nun </w:t>
      </w:r>
      <w:proofErr w:type="spellStart"/>
      <w:r>
        <w:t>bhüete</w:t>
      </w:r>
      <w:proofErr w:type="spellEnd"/>
      <w:r>
        <w:t xml:space="preserve"> dich </w:t>
      </w:r>
      <w:proofErr w:type="spellStart"/>
      <w:r>
        <w:t>gott</w:t>
      </w:r>
      <w:proofErr w:type="spellEnd"/>
      <w:r>
        <w:t xml:space="preserve"> und </w:t>
      </w:r>
      <w:proofErr w:type="spellStart"/>
      <w:r>
        <w:t>dz</w:t>
      </w:r>
      <w:proofErr w:type="spellEnd"/>
      <w:r>
        <w:t xml:space="preserve"> h[eilig] </w:t>
      </w:r>
      <w:proofErr w:type="spellStart"/>
      <w:r>
        <w:t>crütz</w:t>
      </w:r>
      <w:proofErr w:type="spellEnd"/>
      <w:r>
        <w:t>“ (</w:t>
      </w:r>
      <w:proofErr w:type="spellStart"/>
      <w:r>
        <w:t>dan</w:t>
      </w:r>
      <w:proofErr w:type="spellEnd"/>
      <w:r>
        <w:t xml:space="preserve"> auch ein jedes </w:t>
      </w:r>
      <w:proofErr w:type="spellStart"/>
      <w:r>
        <w:t>christen</w:t>
      </w:r>
      <w:proofErr w:type="spellEnd"/>
      <w:r>
        <w:t xml:space="preserve"> </w:t>
      </w:r>
      <w:proofErr w:type="spellStart"/>
      <w:r>
        <w:t>mensch</w:t>
      </w:r>
      <w:proofErr w:type="spellEnd"/>
      <w:r>
        <w:t xml:space="preserve"> </w:t>
      </w:r>
      <w:proofErr w:type="spellStart"/>
      <w:r>
        <w:t>dz</w:t>
      </w:r>
      <w:proofErr w:type="spellEnd"/>
      <w:r>
        <w:t xml:space="preserve"> ander </w:t>
      </w:r>
      <w:proofErr w:type="spellStart"/>
      <w:r>
        <w:t>sägnen</w:t>
      </w:r>
      <w:proofErr w:type="spellEnd"/>
      <w:r>
        <w:t xml:space="preserve"> und im </w:t>
      </w:r>
      <w:proofErr w:type="spellStart"/>
      <w:r>
        <w:t>abscheid</w:t>
      </w:r>
      <w:proofErr w:type="spellEnd"/>
      <w:r>
        <w:t xml:space="preserve"> </w:t>
      </w:r>
      <w:proofErr w:type="spellStart"/>
      <w:r>
        <w:t>gnaden</w:t>
      </w:r>
      <w:proofErr w:type="spellEnd"/>
      <w:r>
        <w:t xml:space="preserve">, </w:t>
      </w:r>
      <w:proofErr w:type="spellStart"/>
      <w:r>
        <w:t>dz</w:t>
      </w:r>
      <w:proofErr w:type="spellEnd"/>
      <w:r>
        <w:t xml:space="preserve"> ist der </w:t>
      </w:r>
      <w:proofErr w:type="spellStart"/>
      <w:r>
        <w:t>gnad</w:t>
      </w:r>
      <w:proofErr w:type="spellEnd"/>
      <w:r>
        <w:t xml:space="preserve"> </w:t>
      </w:r>
      <w:proofErr w:type="spellStart"/>
      <w:r>
        <w:t>goz</w:t>
      </w:r>
      <w:proofErr w:type="spellEnd"/>
      <w:r>
        <w:t xml:space="preserve"> </w:t>
      </w:r>
      <w:proofErr w:type="spellStart"/>
      <w:r>
        <w:t>befelchen</w:t>
      </w:r>
      <w:proofErr w:type="spellEnd"/>
      <w:r>
        <w:t xml:space="preserve"> mag), du </w:t>
      </w:r>
      <w:proofErr w:type="spellStart"/>
      <w:r>
        <w:t>verstandist</w:t>
      </w:r>
      <w:proofErr w:type="spellEnd"/>
      <w:r>
        <w:t xml:space="preserve"> </w:t>
      </w:r>
      <w:proofErr w:type="spellStart"/>
      <w:r>
        <w:t>dan</w:t>
      </w:r>
      <w:proofErr w:type="spellEnd"/>
      <w:r>
        <w:t xml:space="preserve"> durch </w:t>
      </w:r>
      <w:proofErr w:type="spellStart"/>
      <w:r>
        <w:t>dz</w:t>
      </w:r>
      <w:proofErr w:type="spellEnd"/>
      <w:r>
        <w:t xml:space="preserve"> </w:t>
      </w:r>
      <w:proofErr w:type="spellStart"/>
      <w:r>
        <w:t>crütz</w:t>
      </w:r>
      <w:proofErr w:type="spellEnd"/>
      <w:r>
        <w:t xml:space="preserve"> </w:t>
      </w:r>
      <w:proofErr w:type="spellStart"/>
      <w:r>
        <w:t>nütt</w:t>
      </w:r>
      <w:proofErr w:type="spellEnd"/>
      <w:r>
        <w:t xml:space="preserve"> </w:t>
      </w:r>
      <w:proofErr w:type="spellStart"/>
      <w:r>
        <w:t>dz</w:t>
      </w:r>
      <w:proofErr w:type="spellEnd"/>
      <w:r>
        <w:t xml:space="preserve"> holz, </w:t>
      </w:r>
      <w:proofErr w:type="spellStart"/>
      <w:r>
        <w:t>sonder</w:t>
      </w:r>
      <w:proofErr w:type="spellEnd"/>
      <w:r>
        <w:t xml:space="preserve"> wie Paulus 1. Cor. 1 den </w:t>
      </w:r>
      <w:proofErr w:type="spellStart"/>
      <w:r>
        <w:t>tod</w:t>
      </w:r>
      <w:proofErr w:type="spellEnd"/>
      <w:r>
        <w:t xml:space="preserve"> und das </w:t>
      </w:r>
      <w:proofErr w:type="spellStart"/>
      <w:r>
        <w:t>lyden</w:t>
      </w:r>
      <w:proofErr w:type="spellEnd"/>
      <w:r>
        <w:t xml:space="preserve"> Christi, </w:t>
      </w:r>
      <w:proofErr w:type="spellStart"/>
      <w:r>
        <w:t>dan</w:t>
      </w:r>
      <w:proofErr w:type="spellEnd"/>
      <w:r>
        <w:t xml:space="preserve"> denn ists rächt. Unrecht aber ists, wen du seyst: „Na </w:t>
      </w:r>
      <w:proofErr w:type="spellStart"/>
      <w:r>
        <w:t>bhüet</w:t>
      </w:r>
      <w:proofErr w:type="spellEnd"/>
      <w:r>
        <w:t xml:space="preserve"> dich </w:t>
      </w:r>
      <w:proofErr w:type="spellStart"/>
      <w:r>
        <w:t>gott</w:t>
      </w:r>
      <w:proofErr w:type="spellEnd"/>
      <w:r>
        <w:t xml:space="preserve"> und unsere liebe </w:t>
      </w:r>
      <w:proofErr w:type="spellStart"/>
      <w:r>
        <w:t>frauw</w:t>
      </w:r>
      <w:proofErr w:type="spellEnd"/>
      <w:r>
        <w:t xml:space="preserve">“, </w:t>
      </w:r>
      <w:proofErr w:type="spellStart"/>
      <w:r>
        <w:t>dan</w:t>
      </w:r>
      <w:proofErr w:type="spellEnd"/>
      <w:r>
        <w:t xml:space="preserve"> also stad </w:t>
      </w:r>
      <w:proofErr w:type="spellStart"/>
      <w:r>
        <w:t>gschriben</w:t>
      </w:r>
      <w:proofErr w:type="spellEnd"/>
      <w:r>
        <w:t xml:space="preserve"> </w:t>
      </w:r>
      <w:proofErr w:type="spellStart"/>
      <w:r>
        <w:t>Jsa</w:t>
      </w:r>
      <w:proofErr w:type="spellEnd"/>
      <w:r>
        <w:t xml:space="preserve">. 65: „Welcher sich uff erden“ (in der </w:t>
      </w:r>
      <w:proofErr w:type="spellStart"/>
      <w:r>
        <w:t>christenheyt</w:t>
      </w:r>
      <w:proofErr w:type="spellEnd"/>
      <w:r>
        <w:t>) „</w:t>
      </w:r>
      <w:proofErr w:type="spellStart"/>
      <w:r>
        <w:t>benedyen</w:t>
      </w:r>
      <w:proofErr w:type="spellEnd"/>
      <w:r>
        <w:t xml:space="preserve"> oder </w:t>
      </w:r>
      <w:proofErr w:type="spellStart"/>
      <w:r>
        <w:t>sägnen</w:t>
      </w:r>
      <w:proofErr w:type="spellEnd"/>
      <w:r>
        <w:t xml:space="preserve">, </w:t>
      </w:r>
      <w:proofErr w:type="spellStart"/>
      <w:r>
        <w:t>wirt</w:t>
      </w:r>
      <w:proofErr w:type="spellEnd"/>
      <w:r>
        <w:t xml:space="preserve"> sich in dem </w:t>
      </w:r>
      <w:proofErr w:type="spellStart"/>
      <w:r>
        <w:t>warem</w:t>
      </w:r>
      <w:proofErr w:type="spellEnd"/>
      <w:r>
        <w:t xml:space="preserve"> </w:t>
      </w:r>
      <w:proofErr w:type="spellStart"/>
      <w:r>
        <w:t>gott</w:t>
      </w:r>
      <w:proofErr w:type="spellEnd"/>
      <w:r>
        <w:t xml:space="preserve"> </w:t>
      </w:r>
      <w:proofErr w:type="spellStart"/>
      <w:r>
        <w:t>benedyen</w:t>
      </w:r>
      <w:proofErr w:type="spellEnd"/>
      <w:r>
        <w:t xml:space="preserve">, und welcher uff erden </w:t>
      </w:r>
      <w:proofErr w:type="spellStart"/>
      <w:r>
        <w:t>geeydet</w:t>
      </w:r>
      <w:proofErr w:type="spellEnd"/>
      <w:r>
        <w:t xml:space="preserve">, der </w:t>
      </w:r>
      <w:proofErr w:type="spellStart"/>
      <w:r>
        <w:t>wirt</w:t>
      </w:r>
      <w:proofErr w:type="spellEnd"/>
      <w:r>
        <w:t xml:space="preserve"> in </w:t>
      </w:r>
      <w:proofErr w:type="spellStart"/>
      <w:r>
        <w:t>warem</w:t>
      </w:r>
      <w:proofErr w:type="spellEnd"/>
      <w:r>
        <w:t xml:space="preserve"> </w:t>
      </w:r>
      <w:proofErr w:type="spellStart"/>
      <w:r>
        <w:t>gott</w:t>
      </w:r>
      <w:proofErr w:type="spellEnd"/>
      <w:r>
        <w:t xml:space="preserve"> </w:t>
      </w:r>
      <w:proofErr w:type="spellStart"/>
      <w:r>
        <w:t>geeydet</w:t>
      </w:r>
      <w:proofErr w:type="spellEnd"/>
      <w:r>
        <w:t xml:space="preserve">“ etc. Gar </w:t>
      </w:r>
      <w:proofErr w:type="spellStart"/>
      <w:r>
        <w:t>böss</w:t>
      </w:r>
      <w:proofErr w:type="spellEnd"/>
      <w:r>
        <w:t xml:space="preserve"> aber ists, wen die </w:t>
      </w:r>
      <w:proofErr w:type="spellStart"/>
      <w:r>
        <w:t>elteren</w:t>
      </w:r>
      <w:proofErr w:type="spellEnd"/>
      <w:r>
        <w:t xml:space="preserve"> </w:t>
      </w:r>
      <w:proofErr w:type="spellStart"/>
      <w:r>
        <w:t>ire</w:t>
      </w:r>
      <w:proofErr w:type="spellEnd"/>
      <w:r>
        <w:t xml:space="preserve"> </w:t>
      </w:r>
      <w:proofErr w:type="spellStart"/>
      <w:r>
        <w:t>kind</w:t>
      </w:r>
      <w:proofErr w:type="spellEnd"/>
      <w:r>
        <w:t xml:space="preserve"> und eins </w:t>
      </w:r>
      <w:proofErr w:type="spellStart"/>
      <w:r>
        <w:t>mensch</w:t>
      </w:r>
      <w:proofErr w:type="spellEnd"/>
      <w:r>
        <w:t xml:space="preserve"> </w:t>
      </w:r>
      <w:proofErr w:type="spellStart"/>
      <w:r>
        <w:t>dz</w:t>
      </w:r>
      <w:proofErr w:type="spellEnd"/>
      <w:r>
        <w:t xml:space="preserve"> ander dem </w:t>
      </w:r>
      <w:proofErr w:type="spellStart"/>
      <w:r>
        <w:t>tüfel</w:t>
      </w:r>
      <w:proofErr w:type="spellEnd"/>
      <w:r>
        <w:t xml:space="preserve"> gibt und </w:t>
      </w:r>
      <w:proofErr w:type="spellStart"/>
      <w:r>
        <w:t>verfluocht</w:t>
      </w:r>
      <w:proofErr w:type="spellEnd"/>
      <w:r>
        <w:t xml:space="preserve">. </w:t>
      </w:r>
    </w:p>
    <w:p w14:paraId="1025A51D" w14:textId="77777777" w:rsidR="009B4A2E" w:rsidRDefault="009B4A2E" w:rsidP="009B4A2E">
      <w:pPr>
        <w:pStyle w:val="StandardWeb"/>
      </w:pPr>
      <w:r>
        <w:t xml:space="preserve">Ich sägen auch </w:t>
      </w:r>
      <w:proofErr w:type="spellStart"/>
      <w:r>
        <w:t>dz</w:t>
      </w:r>
      <w:proofErr w:type="spellEnd"/>
      <w:r>
        <w:t xml:space="preserve">, das </w:t>
      </w:r>
      <w:proofErr w:type="spellStart"/>
      <w:r>
        <w:t>lüth</w:t>
      </w:r>
      <w:proofErr w:type="spellEnd"/>
      <w:r>
        <w:t xml:space="preserve"> und </w:t>
      </w:r>
      <w:proofErr w:type="spellStart"/>
      <w:r>
        <w:t>vych</w:t>
      </w:r>
      <w:proofErr w:type="spellEnd"/>
      <w:r>
        <w:t xml:space="preserve"> </w:t>
      </w:r>
      <w:proofErr w:type="spellStart"/>
      <w:r>
        <w:t>sägnen</w:t>
      </w:r>
      <w:proofErr w:type="spellEnd"/>
      <w:r>
        <w:t xml:space="preserve">, als da man wund und </w:t>
      </w:r>
      <w:proofErr w:type="spellStart"/>
      <w:r>
        <w:t>augen</w:t>
      </w:r>
      <w:proofErr w:type="spellEnd"/>
      <w:r>
        <w:t xml:space="preserve"> sägen </w:t>
      </w:r>
      <w:proofErr w:type="spellStart"/>
      <w:r>
        <w:t>gebrucht</w:t>
      </w:r>
      <w:proofErr w:type="spellEnd"/>
      <w:r>
        <w:t xml:space="preserve">, den </w:t>
      </w:r>
      <w:proofErr w:type="spellStart"/>
      <w:r>
        <w:t>wurm</w:t>
      </w:r>
      <w:proofErr w:type="spellEnd"/>
      <w:r>
        <w:t xml:space="preserve"> und andere </w:t>
      </w:r>
      <w:proofErr w:type="spellStart"/>
      <w:r>
        <w:t>krankheyten</w:t>
      </w:r>
      <w:proofErr w:type="spellEnd"/>
      <w:r>
        <w:t xml:space="preserve"> </w:t>
      </w:r>
      <w:proofErr w:type="spellStart"/>
      <w:r>
        <w:t>sägnet</w:t>
      </w:r>
      <w:proofErr w:type="spellEnd"/>
      <w:r>
        <w:t xml:space="preserve">, unrecht ist und </w:t>
      </w:r>
      <w:proofErr w:type="spellStart"/>
      <w:r>
        <w:t>under</w:t>
      </w:r>
      <w:proofErr w:type="spellEnd"/>
      <w:r>
        <w:t xml:space="preserve"> die </w:t>
      </w:r>
      <w:proofErr w:type="spellStart"/>
      <w:r>
        <w:t>verbottnen</w:t>
      </w:r>
      <w:proofErr w:type="spellEnd"/>
      <w:r>
        <w:t xml:space="preserve"> </w:t>
      </w:r>
      <w:proofErr w:type="spellStart"/>
      <w:r>
        <w:t>künst</w:t>
      </w:r>
      <w:proofErr w:type="spellEnd"/>
      <w:r>
        <w:t xml:space="preserve"> dienet. Also die sägen in </w:t>
      </w:r>
      <w:proofErr w:type="spellStart"/>
      <w:r>
        <w:t>zädel</w:t>
      </w:r>
      <w:proofErr w:type="spellEnd"/>
      <w:r>
        <w:t xml:space="preserve"> </w:t>
      </w:r>
      <w:proofErr w:type="spellStart"/>
      <w:r>
        <w:t>schryben</w:t>
      </w:r>
      <w:proofErr w:type="spellEnd"/>
      <w:r>
        <w:t xml:space="preserve"> und an hals </w:t>
      </w:r>
      <w:proofErr w:type="spellStart"/>
      <w:r>
        <w:t>hänken</w:t>
      </w:r>
      <w:proofErr w:type="spellEnd"/>
      <w:r>
        <w:t xml:space="preserve">. Von </w:t>
      </w:r>
      <w:proofErr w:type="spellStart"/>
      <w:r>
        <w:t>krüteren</w:t>
      </w:r>
      <w:proofErr w:type="spellEnd"/>
      <w:r>
        <w:t xml:space="preserve"> und wurzen </w:t>
      </w:r>
      <w:proofErr w:type="spellStart"/>
      <w:r>
        <w:t>red</w:t>
      </w:r>
      <w:proofErr w:type="spellEnd"/>
      <w:r>
        <w:t xml:space="preserve"> ich hie </w:t>
      </w:r>
      <w:proofErr w:type="spellStart"/>
      <w:r>
        <w:t>nüt</w:t>
      </w:r>
      <w:proofErr w:type="spellEnd"/>
      <w:r>
        <w:t xml:space="preserve">, noch von natürlicher </w:t>
      </w:r>
      <w:proofErr w:type="spellStart"/>
      <w:r>
        <w:t>arzny</w:t>
      </w:r>
      <w:proofErr w:type="spellEnd"/>
      <w:r>
        <w:t xml:space="preserve">; da man aber </w:t>
      </w:r>
      <w:proofErr w:type="spellStart"/>
      <w:r>
        <w:t>bestimpte</w:t>
      </w:r>
      <w:proofErr w:type="spellEnd"/>
      <w:r>
        <w:t xml:space="preserve"> </w:t>
      </w:r>
      <w:proofErr w:type="spellStart"/>
      <w:r>
        <w:t>wort</w:t>
      </w:r>
      <w:proofErr w:type="spellEnd"/>
      <w:r>
        <w:t xml:space="preserve">, </w:t>
      </w:r>
      <w:proofErr w:type="spellStart"/>
      <w:r>
        <w:t>frömbde</w:t>
      </w:r>
      <w:proofErr w:type="spellEnd"/>
      <w:r>
        <w:t xml:space="preserve"> und barbarische </w:t>
      </w:r>
      <w:proofErr w:type="spellStart"/>
      <w:r>
        <w:t>wort</w:t>
      </w:r>
      <w:proofErr w:type="spellEnd"/>
      <w:r>
        <w:t xml:space="preserve"> </w:t>
      </w:r>
      <w:proofErr w:type="spellStart"/>
      <w:r>
        <w:t>gebrucht</w:t>
      </w:r>
      <w:proofErr w:type="spellEnd"/>
      <w:r>
        <w:t xml:space="preserve">, </w:t>
      </w:r>
      <w:proofErr w:type="spellStart"/>
      <w:r>
        <w:t>krüzle</w:t>
      </w:r>
      <w:proofErr w:type="spellEnd"/>
      <w:r>
        <w:t xml:space="preserve"> machet und malet, </w:t>
      </w:r>
      <w:proofErr w:type="spellStart"/>
      <w:r>
        <w:t>character</w:t>
      </w:r>
      <w:proofErr w:type="spellEnd"/>
      <w:r>
        <w:t xml:space="preserve"> </w:t>
      </w:r>
      <w:proofErr w:type="spellStart"/>
      <w:r>
        <w:t>gebrucht</w:t>
      </w:r>
      <w:proofErr w:type="spellEnd"/>
      <w:r>
        <w:t xml:space="preserve"> und </w:t>
      </w:r>
      <w:proofErr w:type="spellStart"/>
      <w:r>
        <w:t>dan</w:t>
      </w:r>
      <w:proofErr w:type="spellEnd"/>
      <w:r>
        <w:t xml:space="preserve"> dem </w:t>
      </w:r>
      <w:proofErr w:type="spellStart"/>
      <w:r>
        <w:t>gesprochnen</w:t>
      </w:r>
      <w:proofErr w:type="spellEnd"/>
      <w:r>
        <w:t xml:space="preserve"> sägen oder worten und </w:t>
      </w:r>
      <w:proofErr w:type="spellStart"/>
      <w:r>
        <w:t>characteren</w:t>
      </w:r>
      <w:proofErr w:type="spellEnd"/>
      <w:r>
        <w:t xml:space="preserve"> </w:t>
      </w:r>
      <w:proofErr w:type="spellStart"/>
      <w:r>
        <w:t>zuogibt</w:t>
      </w:r>
      <w:proofErr w:type="spellEnd"/>
      <w:r>
        <w:t xml:space="preserve">, </w:t>
      </w:r>
      <w:proofErr w:type="spellStart"/>
      <w:r>
        <w:t>dz</w:t>
      </w:r>
      <w:proofErr w:type="spellEnd"/>
      <w:r>
        <w:t xml:space="preserve"> </w:t>
      </w:r>
      <w:proofErr w:type="spellStart"/>
      <w:r>
        <w:t>umb</w:t>
      </w:r>
      <w:proofErr w:type="spellEnd"/>
      <w:r>
        <w:t xml:space="preserve"> </w:t>
      </w:r>
      <w:proofErr w:type="spellStart"/>
      <w:r>
        <w:t>iren</w:t>
      </w:r>
      <w:proofErr w:type="spellEnd"/>
      <w:r>
        <w:t xml:space="preserve"> willen </w:t>
      </w:r>
      <w:proofErr w:type="spellStart"/>
      <w:r>
        <w:t>gsundheyt</w:t>
      </w:r>
      <w:proofErr w:type="spellEnd"/>
      <w:r>
        <w:t xml:space="preserve"> gäben werde, </w:t>
      </w:r>
      <w:proofErr w:type="spellStart"/>
      <w:r>
        <w:t>dz</w:t>
      </w:r>
      <w:proofErr w:type="spellEnd"/>
      <w:r>
        <w:t xml:space="preserve"> ist </w:t>
      </w:r>
      <w:proofErr w:type="spellStart"/>
      <w:r>
        <w:t>abgöttery</w:t>
      </w:r>
      <w:proofErr w:type="spellEnd"/>
      <w:r>
        <w:t xml:space="preserve"> und </w:t>
      </w:r>
      <w:proofErr w:type="spellStart"/>
      <w:r>
        <w:t>tüfelswerk</w:t>
      </w:r>
      <w:proofErr w:type="spellEnd"/>
      <w:r>
        <w:t xml:space="preserve"> und hört </w:t>
      </w:r>
      <w:proofErr w:type="spellStart"/>
      <w:r>
        <w:t>under</w:t>
      </w:r>
      <w:proofErr w:type="spellEnd"/>
      <w:r>
        <w:t xml:space="preserve"> die </w:t>
      </w:r>
      <w:proofErr w:type="spellStart"/>
      <w:r>
        <w:t>schwarzenkunst</w:t>
      </w:r>
      <w:proofErr w:type="spellEnd"/>
      <w:r>
        <w:t xml:space="preserve">. Dan das hie </w:t>
      </w:r>
      <w:proofErr w:type="spellStart"/>
      <w:r>
        <w:t>yngeret</w:t>
      </w:r>
      <w:proofErr w:type="spellEnd"/>
      <w:r>
        <w:t xml:space="preserve"> </w:t>
      </w:r>
      <w:proofErr w:type="spellStart"/>
      <w:r>
        <w:t>wirt</w:t>
      </w:r>
      <w:proofErr w:type="spellEnd"/>
      <w:r>
        <w:t xml:space="preserve">, der </w:t>
      </w:r>
      <w:proofErr w:type="spellStart"/>
      <w:r>
        <w:t>sägner</w:t>
      </w:r>
      <w:proofErr w:type="spellEnd"/>
      <w:r>
        <w:t xml:space="preserve"> </w:t>
      </w:r>
      <w:proofErr w:type="spellStart"/>
      <w:r>
        <w:t>gebruche</w:t>
      </w:r>
      <w:proofErr w:type="spellEnd"/>
      <w:r>
        <w:t xml:space="preserve"> das </w:t>
      </w:r>
      <w:proofErr w:type="spellStart"/>
      <w:r>
        <w:t>gebätt</w:t>
      </w:r>
      <w:proofErr w:type="spellEnd"/>
      <w:r>
        <w:t xml:space="preserve"> </w:t>
      </w:r>
      <w:proofErr w:type="spellStart"/>
      <w:r>
        <w:t>darzuo</w:t>
      </w:r>
      <w:proofErr w:type="spellEnd"/>
      <w:r>
        <w:t xml:space="preserve">, ist ein falsch und </w:t>
      </w:r>
      <w:proofErr w:type="spellStart"/>
      <w:r>
        <w:t>btrug</w:t>
      </w:r>
      <w:proofErr w:type="spellEnd"/>
      <w:r>
        <w:t xml:space="preserve">, den du </w:t>
      </w:r>
      <w:proofErr w:type="spellStart"/>
      <w:r>
        <w:t>darby</w:t>
      </w:r>
      <w:proofErr w:type="spellEnd"/>
      <w:r>
        <w:t xml:space="preserve"> </w:t>
      </w:r>
      <w:proofErr w:type="spellStart"/>
      <w:r>
        <w:t>verstan</w:t>
      </w:r>
      <w:proofErr w:type="spellEnd"/>
      <w:r>
        <w:t xml:space="preserve"> </w:t>
      </w:r>
      <w:proofErr w:type="spellStart"/>
      <w:r>
        <w:t>kanst</w:t>
      </w:r>
      <w:proofErr w:type="spellEnd"/>
      <w:r>
        <w:t xml:space="preserve">, </w:t>
      </w:r>
      <w:proofErr w:type="spellStart"/>
      <w:r>
        <w:t>dz</w:t>
      </w:r>
      <w:proofErr w:type="spellEnd"/>
      <w:r>
        <w:t xml:space="preserve"> wen du </w:t>
      </w:r>
      <w:proofErr w:type="spellStart"/>
      <w:r>
        <w:t>fragist</w:t>
      </w:r>
      <w:proofErr w:type="spellEnd"/>
      <w:r>
        <w:t xml:space="preserve">: „Wen ich </w:t>
      </w:r>
      <w:proofErr w:type="spellStart"/>
      <w:r>
        <w:t>sunst</w:t>
      </w:r>
      <w:proofErr w:type="spellEnd"/>
      <w:r>
        <w:t xml:space="preserve"> </w:t>
      </w:r>
      <w:proofErr w:type="spellStart"/>
      <w:r>
        <w:t>zuo</w:t>
      </w:r>
      <w:proofErr w:type="spellEnd"/>
      <w:r>
        <w:t xml:space="preserve"> </w:t>
      </w:r>
      <w:proofErr w:type="spellStart"/>
      <w:r>
        <w:t>gott</w:t>
      </w:r>
      <w:proofErr w:type="spellEnd"/>
      <w:r>
        <w:t xml:space="preserve"> bitten, </w:t>
      </w:r>
      <w:proofErr w:type="spellStart"/>
      <w:r>
        <w:t>onen</w:t>
      </w:r>
      <w:proofErr w:type="spellEnd"/>
      <w:r>
        <w:t xml:space="preserve"> </w:t>
      </w:r>
      <w:proofErr w:type="spellStart"/>
      <w:r>
        <w:t>söllichen</w:t>
      </w:r>
      <w:proofErr w:type="spellEnd"/>
      <w:r>
        <w:t xml:space="preserve"> </w:t>
      </w:r>
      <w:proofErr w:type="spellStart"/>
      <w:r>
        <w:t>bruch</w:t>
      </w:r>
      <w:proofErr w:type="spellEnd"/>
      <w:r>
        <w:t xml:space="preserve"> und sägen, </w:t>
      </w:r>
      <w:proofErr w:type="spellStart"/>
      <w:r>
        <w:t>hilfft</w:t>
      </w:r>
      <w:proofErr w:type="spellEnd"/>
      <w:r>
        <w:t xml:space="preserve"> mich </w:t>
      </w:r>
      <w:proofErr w:type="spellStart"/>
      <w:r>
        <w:t>dan</w:t>
      </w:r>
      <w:proofErr w:type="spellEnd"/>
      <w:r>
        <w:t xml:space="preserve"> das </w:t>
      </w:r>
      <w:proofErr w:type="spellStart"/>
      <w:r>
        <w:t>gebätt</w:t>
      </w:r>
      <w:proofErr w:type="spellEnd"/>
      <w:r>
        <w:t xml:space="preserve">?“, antwortend </w:t>
      </w:r>
      <w:proofErr w:type="spellStart"/>
      <w:r>
        <w:t>sy</w:t>
      </w:r>
      <w:proofErr w:type="spellEnd"/>
      <w:r>
        <w:t xml:space="preserve">: nein; </w:t>
      </w:r>
      <w:proofErr w:type="spellStart"/>
      <w:r>
        <w:t>dan</w:t>
      </w:r>
      <w:proofErr w:type="spellEnd"/>
      <w:r>
        <w:t xml:space="preserve"> du </w:t>
      </w:r>
      <w:proofErr w:type="spellStart"/>
      <w:r>
        <w:t>muost</w:t>
      </w:r>
      <w:proofErr w:type="spellEnd"/>
      <w:r>
        <w:t xml:space="preserve"> den sägen über dich </w:t>
      </w:r>
      <w:proofErr w:type="spellStart"/>
      <w:r>
        <w:t>mitt</w:t>
      </w:r>
      <w:proofErr w:type="spellEnd"/>
      <w:r>
        <w:t xml:space="preserve"> </w:t>
      </w:r>
      <w:proofErr w:type="spellStart"/>
      <w:r>
        <w:t>sampt</w:t>
      </w:r>
      <w:proofErr w:type="spellEnd"/>
      <w:r>
        <w:t xml:space="preserve"> dem, </w:t>
      </w:r>
      <w:proofErr w:type="spellStart"/>
      <w:r>
        <w:t>dz</w:t>
      </w:r>
      <w:proofErr w:type="spellEnd"/>
      <w:r>
        <w:t xml:space="preserve"> dem sägen </w:t>
      </w:r>
      <w:proofErr w:type="spellStart"/>
      <w:r>
        <w:t>zuogethon</w:t>
      </w:r>
      <w:proofErr w:type="spellEnd"/>
      <w:r>
        <w:t xml:space="preserve"> ist, sprächen lassen, darum </w:t>
      </w:r>
      <w:proofErr w:type="spellStart"/>
      <w:r>
        <w:t>gend</w:t>
      </w:r>
      <w:proofErr w:type="spellEnd"/>
      <w:r>
        <w:t xml:space="preserve"> </w:t>
      </w:r>
      <w:proofErr w:type="spellStart"/>
      <w:r>
        <w:t>sy</w:t>
      </w:r>
      <w:proofErr w:type="spellEnd"/>
      <w:r>
        <w:t xml:space="preserve"> </w:t>
      </w:r>
      <w:proofErr w:type="spellStart"/>
      <w:r>
        <w:t>ye</w:t>
      </w:r>
      <w:proofErr w:type="spellEnd"/>
      <w:r>
        <w:t xml:space="preserve"> dem </w:t>
      </w:r>
      <w:proofErr w:type="spellStart"/>
      <w:r>
        <w:t>gebätt</w:t>
      </w:r>
      <w:proofErr w:type="spellEnd"/>
      <w:r>
        <w:t xml:space="preserve"> und </w:t>
      </w:r>
      <w:proofErr w:type="spellStart"/>
      <w:r>
        <w:t>gott</w:t>
      </w:r>
      <w:proofErr w:type="spellEnd"/>
      <w:r>
        <w:t xml:space="preserve"> </w:t>
      </w:r>
      <w:proofErr w:type="spellStart"/>
      <w:r>
        <w:t>alleyn</w:t>
      </w:r>
      <w:proofErr w:type="spellEnd"/>
      <w:r>
        <w:t xml:space="preserve"> die </w:t>
      </w:r>
      <w:proofErr w:type="spellStart"/>
      <w:r>
        <w:t>krafft</w:t>
      </w:r>
      <w:proofErr w:type="spellEnd"/>
      <w:r>
        <w:t xml:space="preserve"> </w:t>
      </w:r>
      <w:proofErr w:type="spellStart"/>
      <w:r>
        <w:t>nütt</w:t>
      </w:r>
      <w:proofErr w:type="spellEnd"/>
      <w:r>
        <w:t xml:space="preserve"> </w:t>
      </w:r>
      <w:proofErr w:type="spellStart"/>
      <w:r>
        <w:t>zuo</w:t>
      </w:r>
      <w:proofErr w:type="spellEnd"/>
      <w:r>
        <w:t xml:space="preserve">, </w:t>
      </w:r>
      <w:proofErr w:type="spellStart"/>
      <w:r>
        <w:t>sonder</w:t>
      </w:r>
      <w:proofErr w:type="spellEnd"/>
      <w:r>
        <w:t xml:space="preserve"> </w:t>
      </w:r>
      <w:proofErr w:type="spellStart"/>
      <w:r>
        <w:t>irer</w:t>
      </w:r>
      <w:proofErr w:type="spellEnd"/>
      <w:r>
        <w:t xml:space="preserve"> </w:t>
      </w:r>
      <w:proofErr w:type="spellStart"/>
      <w:r>
        <w:t>fantasy</w:t>
      </w:r>
      <w:proofErr w:type="spellEnd"/>
      <w:r>
        <w:t xml:space="preserve">, und </w:t>
      </w:r>
      <w:proofErr w:type="spellStart"/>
      <w:r>
        <w:t>missbruchend</w:t>
      </w:r>
      <w:proofErr w:type="spellEnd"/>
      <w:r>
        <w:t xml:space="preserve">, </w:t>
      </w:r>
      <w:proofErr w:type="spellStart"/>
      <w:r>
        <w:t>ia</w:t>
      </w:r>
      <w:proofErr w:type="spellEnd"/>
      <w:r>
        <w:t xml:space="preserve"> </w:t>
      </w:r>
      <w:proofErr w:type="spellStart"/>
      <w:r>
        <w:t>schendent</w:t>
      </w:r>
      <w:proofErr w:type="spellEnd"/>
      <w:r>
        <w:t xml:space="preserve"> </w:t>
      </w:r>
      <w:proofErr w:type="spellStart"/>
      <w:r>
        <w:t>dz</w:t>
      </w:r>
      <w:proofErr w:type="spellEnd"/>
      <w:r>
        <w:t xml:space="preserve"> rächt </w:t>
      </w:r>
      <w:proofErr w:type="spellStart"/>
      <w:r>
        <w:t>gebätt</w:t>
      </w:r>
      <w:proofErr w:type="spellEnd"/>
      <w:r>
        <w:t xml:space="preserve"> und </w:t>
      </w:r>
      <w:proofErr w:type="spellStart"/>
      <w:r>
        <w:t>sündent</w:t>
      </w:r>
      <w:proofErr w:type="spellEnd"/>
      <w:r>
        <w:t xml:space="preserve"> </w:t>
      </w:r>
      <w:proofErr w:type="spellStart"/>
      <w:r>
        <w:t>schwarlich</w:t>
      </w:r>
      <w:proofErr w:type="spellEnd"/>
      <w:r>
        <w:t xml:space="preserve"> wider </w:t>
      </w:r>
      <w:proofErr w:type="spellStart"/>
      <w:r>
        <w:t>gott</w:t>
      </w:r>
      <w:proofErr w:type="spellEnd"/>
      <w:r>
        <w:t xml:space="preserve">, beyde, die da </w:t>
      </w:r>
      <w:proofErr w:type="spellStart"/>
      <w:r>
        <w:t>sägnend</w:t>
      </w:r>
      <w:proofErr w:type="spellEnd"/>
      <w:r>
        <w:t xml:space="preserve"> und die sich </w:t>
      </w:r>
      <w:proofErr w:type="spellStart"/>
      <w:r>
        <w:t>sägnen</w:t>
      </w:r>
      <w:proofErr w:type="spellEnd"/>
      <w:r>
        <w:t xml:space="preserve"> lassend, und ob schon </w:t>
      </w:r>
      <w:proofErr w:type="spellStart"/>
      <w:r>
        <w:t>öttwen</w:t>
      </w:r>
      <w:proofErr w:type="spellEnd"/>
      <w:r>
        <w:t xml:space="preserve"> </w:t>
      </w:r>
      <w:proofErr w:type="spellStart"/>
      <w:r>
        <w:t>hilfft</w:t>
      </w:r>
      <w:proofErr w:type="spellEnd"/>
      <w:r>
        <w:t xml:space="preserve">, </w:t>
      </w:r>
      <w:proofErr w:type="spellStart"/>
      <w:r>
        <w:t>lüth</w:t>
      </w:r>
      <w:proofErr w:type="spellEnd"/>
      <w:r>
        <w:t xml:space="preserve"> und </w:t>
      </w:r>
      <w:proofErr w:type="spellStart"/>
      <w:r>
        <w:t>vych</w:t>
      </w:r>
      <w:proofErr w:type="spellEnd"/>
      <w:r>
        <w:t xml:space="preserve"> </w:t>
      </w:r>
      <w:proofErr w:type="spellStart"/>
      <w:r>
        <w:t>heylet</w:t>
      </w:r>
      <w:proofErr w:type="spellEnd"/>
      <w:r>
        <w:t xml:space="preserve">. </w:t>
      </w:r>
    </w:p>
    <w:p w14:paraId="0F3C0628" w14:textId="77777777" w:rsidR="009B4A2E" w:rsidRDefault="009B4A2E" w:rsidP="009B4A2E">
      <w:pPr>
        <w:pStyle w:val="berschrift3"/>
      </w:pPr>
      <w:r>
        <w:t>II.</w:t>
      </w:r>
    </w:p>
    <w:p w14:paraId="0CC4DDFD" w14:textId="77777777" w:rsidR="009B4A2E" w:rsidRDefault="009B4A2E" w:rsidP="009B4A2E">
      <w:pPr>
        <w:pStyle w:val="StandardWeb"/>
      </w:pPr>
      <w:r>
        <w:t xml:space="preserve">Demnach sind </w:t>
      </w:r>
      <w:proofErr w:type="spellStart"/>
      <w:r>
        <w:t>beschwerer</w:t>
      </w:r>
      <w:proofErr w:type="spellEnd"/>
      <w:r>
        <w:t xml:space="preserve">, </w:t>
      </w:r>
      <w:proofErr w:type="spellStart"/>
      <w:r>
        <w:t>exorcistae</w:t>
      </w:r>
      <w:proofErr w:type="spellEnd"/>
      <w:r>
        <w:t xml:space="preserve">, darvon noch </w:t>
      </w:r>
      <w:proofErr w:type="spellStart"/>
      <w:r>
        <w:t>vil</w:t>
      </w:r>
      <w:proofErr w:type="spellEnd"/>
      <w:r>
        <w:t xml:space="preserve"> </w:t>
      </w:r>
      <w:proofErr w:type="spellStart"/>
      <w:r>
        <w:t>gfunden</w:t>
      </w:r>
      <w:proofErr w:type="spellEnd"/>
      <w:r>
        <w:t xml:space="preserve"> wird </w:t>
      </w:r>
      <w:proofErr w:type="spellStart"/>
      <w:r>
        <w:t>by</w:t>
      </w:r>
      <w:proofErr w:type="spellEnd"/>
      <w:r>
        <w:t xml:space="preserve"> den alten von </w:t>
      </w:r>
      <w:proofErr w:type="spellStart"/>
      <w:r>
        <w:t>exorcistis</w:t>
      </w:r>
      <w:proofErr w:type="spellEnd"/>
      <w:r>
        <w:t xml:space="preserve"> und </w:t>
      </w:r>
      <w:proofErr w:type="spellStart"/>
      <w:r>
        <w:t>exorcismis</w:t>
      </w:r>
      <w:proofErr w:type="spellEnd"/>
      <w:r>
        <w:t xml:space="preserve">. Vide Pet. Mar. 1. Reg. </w:t>
      </w:r>
      <w:proofErr w:type="spellStart"/>
      <w:r>
        <w:t>cap</w:t>
      </w:r>
      <w:proofErr w:type="spellEnd"/>
      <w:r>
        <w:t xml:space="preserve">. 8, </w:t>
      </w:r>
      <w:proofErr w:type="spellStart"/>
      <w:r>
        <w:t>folio</w:t>
      </w:r>
      <w:proofErr w:type="spellEnd"/>
      <w:r>
        <w:t xml:space="preserve"> 72. Und ist </w:t>
      </w:r>
      <w:proofErr w:type="spellStart"/>
      <w:r>
        <w:t>zwaren</w:t>
      </w:r>
      <w:proofErr w:type="spellEnd"/>
      <w:r>
        <w:t xml:space="preserve"> ein </w:t>
      </w:r>
      <w:proofErr w:type="spellStart"/>
      <w:r>
        <w:t>gnad</w:t>
      </w:r>
      <w:proofErr w:type="spellEnd"/>
      <w:r>
        <w:t xml:space="preserve"> und gab in der alten </w:t>
      </w:r>
      <w:proofErr w:type="spellStart"/>
      <w:r>
        <w:t>kilchen</w:t>
      </w:r>
      <w:proofErr w:type="spellEnd"/>
      <w:r>
        <w:t xml:space="preserve"> </w:t>
      </w:r>
      <w:proofErr w:type="spellStart"/>
      <w:r>
        <w:t>xin</w:t>
      </w:r>
      <w:proofErr w:type="spellEnd"/>
      <w:r>
        <w:t xml:space="preserve">, </w:t>
      </w:r>
      <w:proofErr w:type="spellStart"/>
      <w:r>
        <w:t>dz</w:t>
      </w:r>
      <w:proofErr w:type="spellEnd"/>
      <w:r>
        <w:t xml:space="preserve"> die bösen </w:t>
      </w:r>
      <w:proofErr w:type="spellStart"/>
      <w:r>
        <w:t>fyend</w:t>
      </w:r>
      <w:proofErr w:type="spellEnd"/>
      <w:r>
        <w:t xml:space="preserve"> </w:t>
      </w:r>
      <w:proofErr w:type="spellStart"/>
      <w:r>
        <w:t>uss</w:t>
      </w:r>
      <w:proofErr w:type="spellEnd"/>
      <w:r>
        <w:t xml:space="preserve"> den </w:t>
      </w:r>
      <w:proofErr w:type="spellStart"/>
      <w:r>
        <w:t>besässnen</w:t>
      </w:r>
      <w:proofErr w:type="spellEnd"/>
      <w:r>
        <w:t xml:space="preserve"> </w:t>
      </w:r>
      <w:proofErr w:type="spellStart"/>
      <w:r>
        <w:t>ussgetriben</w:t>
      </w:r>
      <w:proofErr w:type="spellEnd"/>
      <w:r>
        <w:t xml:space="preserve"> worden sind, die aber wie die gab der sprachen und anderer </w:t>
      </w:r>
      <w:proofErr w:type="spellStart"/>
      <w:r>
        <w:t>gnaden</w:t>
      </w:r>
      <w:proofErr w:type="spellEnd"/>
      <w:r>
        <w:t xml:space="preserve"> </w:t>
      </w:r>
      <w:proofErr w:type="spellStart"/>
      <w:r>
        <w:t>uffgehört</w:t>
      </w:r>
      <w:proofErr w:type="spellEnd"/>
      <w:r>
        <w:t xml:space="preserve"> habend. Christus </w:t>
      </w:r>
      <w:proofErr w:type="spellStart"/>
      <w:r>
        <w:t>selbs</w:t>
      </w:r>
      <w:proofErr w:type="spellEnd"/>
      <w:r>
        <w:t xml:space="preserve"> </w:t>
      </w:r>
      <w:proofErr w:type="spellStart"/>
      <w:r>
        <w:t>hatt</w:t>
      </w:r>
      <w:proofErr w:type="spellEnd"/>
      <w:r>
        <w:t xml:space="preserve"> den bösen </w:t>
      </w:r>
      <w:proofErr w:type="spellStart"/>
      <w:r>
        <w:t>fyend</w:t>
      </w:r>
      <w:proofErr w:type="spellEnd"/>
      <w:r>
        <w:t xml:space="preserve"> mit dem </w:t>
      </w:r>
      <w:proofErr w:type="spellStart"/>
      <w:r>
        <w:t>gheyss</w:t>
      </w:r>
      <w:proofErr w:type="spellEnd"/>
      <w:r>
        <w:t xml:space="preserve"> und </w:t>
      </w:r>
      <w:proofErr w:type="spellStart"/>
      <w:r>
        <w:t>gebott</w:t>
      </w:r>
      <w:proofErr w:type="spellEnd"/>
      <w:r>
        <w:t xml:space="preserve">, als der rächt </w:t>
      </w:r>
      <w:proofErr w:type="spellStart"/>
      <w:r>
        <w:t>herr</w:t>
      </w:r>
      <w:proofErr w:type="spellEnd"/>
      <w:r>
        <w:t xml:space="preserve"> </w:t>
      </w:r>
      <w:proofErr w:type="spellStart"/>
      <w:r>
        <w:t>selbs</w:t>
      </w:r>
      <w:proofErr w:type="spellEnd"/>
      <w:r>
        <w:t xml:space="preserve">, </w:t>
      </w:r>
      <w:proofErr w:type="spellStart"/>
      <w:r>
        <w:t>ussgetriben</w:t>
      </w:r>
      <w:proofErr w:type="spellEnd"/>
      <w:r>
        <w:t>, und die apo[</w:t>
      </w:r>
      <w:proofErr w:type="spellStart"/>
      <w:r>
        <w:t>stel</w:t>
      </w:r>
      <w:proofErr w:type="spellEnd"/>
      <w:r>
        <w:t xml:space="preserve">], auch erste </w:t>
      </w:r>
      <w:proofErr w:type="spellStart"/>
      <w:r>
        <w:t>gleubigen</w:t>
      </w:r>
      <w:proofErr w:type="spellEnd"/>
      <w:r>
        <w:t xml:space="preserve">, habend in auch </w:t>
      </w:r>
      <w:proofErr w:type="spellStart"/>
      <w:r>
        <w:t>ussgetriben</w:t>
      </w:r>
      <w:proofErr w:type="spellEnd"/>
      <w:r>
        <w:t xml:space="preserve">, aber im </w:t>
      </w:r>
      <w:proofErr w:type="spellStart"/>
      <w:r>
        <w:t>namen</w:t>
      </w:r>
      <w:proofErr w:type="spellEnd"/>
      <w:r>
        <w:t xml:space="preserve"> Jesu Christi, und habend keine </w:t>
      </w:r>
      <w:proofErr w:type="spellStart"/>
      <w:r>
        <w:t>exorcismos</w:t>
      </w:r>
      <w:proofErr w:type="spellEnd"/>
      <w:r>
        <w:t xml:space="preserve"> weder </w:t>
      </w:r>
      <w:proofErr w:type="spellStart"/>
      <w:r>
        <w:t>brucht</w:t>
      </w:r>
      <w:proofErr w:type="spellEnd"/>
      <w:r>
        <w:t xml:space="preserve"> noch, </w:t>
      </w:r>
      <w:proofErr w:type="spellStart"/>
      <w:r>
        <w:t>dz</w:t>
      </w:r>
      <w:proofErr w:type="spellEnd"/>
      <w:r>
        <w:t xml:space="preserve"> man </w:t>
      </w:r>
      <w:proofErr w:type="spellStart"/>
      <w:r>
        <w:t>sy</w:t>
      </w:r>
      <w:proofErr w:type="spellEnd"/>
      <w:r>
        <w:t xml:space="preserve"> </w:t>
      </w:r>
      <w:proofErr w:type="spellStart"/>
      <w:r>
        <w:t>bruchen</w:t>
      </w:r>
      <w:proofErr w:type="spellEnd"/>
      <w:r>
        <w:t xml:space="preserve"> </w:t>
      </w:r>
      <w:proofErr w:type="spellStart"/>
      <w:r>
        <w:t>sölle</w:t>
      </w:r>
      <w:proofErr w:type="spellEnd"/>
      <w:r>
        <w:t xml:space="preserve">, </w:t>
      </w:r>
      <w:proofErr w:type="spellStart"/>
      <w:r>
        <w:t>hinder</w:t>
      </w:r>
      <w:proofErr w:type="spellEnd"/>
      <w:r>
        <w:t xml:space="preserve"> innen gelassen. Darum ist alles, das die </w:t>
      </w:r>
      <w:proofErr w:type="spellStart"/>
      <w:r>
        <w:t>bäpstler</w:t>
      </w:r>
      <w:proofErr w:type="spellEnd"/>
      <w:r>
        <w:t xml:space="preserve"> mit </w:t>
      </w:r>
      <w:proofErr w:type="spellStart"/>
      <w:r>
        <w:t>irem</w:t>
      </w:r>
      <w:proofErr w:type="spellEnd"/>
      <w:r>
        <w:t xml:space="preserve"> beschwören der </w:t>
      </w:r>
      <w:proofErr w:type="spellStart"/>
      <w:r>
        <w:t>bsässnen</w:t>
      </w:r>
      <w:proofErr w:type="spellEnd"/>
      <w:r>
        <w:t xml:space="preserve"> </w:t>
      </w:r>
      <w:proofErr w:type="spellStart"/>
      <w:r>
        <w:t>zuo</w:t>
      </w:r>
      <w:proofErr w:type="spellEnd"/>
      <w:r>
        <w:t xml:space="preserve"> </w:t>
      </w:r>
      <w:proofErr w:type="spellStart"/>
      <w:r>
        <w:t>Lussen</w:t>
      </w:r>
      <w:proofErr w:type="spellEnd"/>
      <w:r>
        <w:t xml:space="preserve"> </w:t>
      </w:r>
      <w:proofErr w:type="spellStart"/>
      <w:r>
        <w:t>by</w:t>
      </w:r>
      <w:proofErr w:type="spellEnd"/>
      <w:r>
        <w:t xml:space="preserve"> S. </w:t>
      </w:r>
      <w:proofErr w:type="spellStart"/>
      <w:r>
        <w:t>Anstett</w:t>
      </w:r>
      <w:proofErr w:type="spellEnd"/>
      <w:r>
        <w:t xml:space="preserve"> und anderswo </w:t>
      </w:r>
      <w:proofErr w:type="spellStart"/>
      <w:r>
        <w:t>thuond</w:t>
      </w:r>
      <w:proofErr w:type="spellEnd"/>
      <w:r>
        <w:t xml:space="preserve">, </w:t>
      </w:r>
      <w:proofErr w:type="spellStart"/>
      <w:r>
        <w:t>one</w:t>
      </w:r>
      <w:proofErr w:type="spellEnd"/>
      <w:r>
        <w:t xml:space="preserve"> </w:t>
      </w:r>
      <w:proofErr w:type="spellStart"/>
      <w:r>
        <w:t>grund</w:t>
      </w:r>
      <w:proofErr w:type="spellEnd"/>
      <w:r>
        <w:t xml:space="preserve"> </w:t>
      </w:r>
      <w:proofErr w:type="spellStart"/>
      <w:r>
        <w:t>göttlichs</w:t>
      </w:r>
      <w:proofErr w:type="spellEnd"/>
      <w:r>
        <w:t xml:space="preserve"> </w:t>
      </w:r>
      <w:proofErr w:type="spellStart"/>
      <w:r>
        <w:t>worts</w:t>
      </w:r>
      <w:proofErr w:type="spellEnd"/>
      <w:r>
        <w:t xml:space="preserve"> und hört </w:t>
      </w:r>
      <w:proofErr w:type="spellStart"/>
      <w:r>
        <w:t>under</w:t>
      </w:r>
      <w:proofErr w:type="spellEnd"/>
      <w:r>
        <w:t xml:space="preserve"> die </w:t>
      </w:r>
      <w:proofErr w:type="spellStart"/>
      <w:r>
        <w:t>superstition</w:t>
      </w:r>
      <w:proofErr w:type="spellEnd"/>
      <w:r>
        <w:t xml:space="preserve"> und </w:t>
      </w:r>
      <w:proofErr w:type="spellStart"/>
      <w:r>
        <w:t>verbottne</w:t>
      </w:r>
      <w:proofErr w:type="spellEnd"/>
      <w:r>
        <w:t xml:space="preserve"> </w:t>
      </w:r>
      <w:proofErr w:type="spellStart"/>
      <w:r>
        <w:t>künst</w:t>
      </w:r>
      <w:proofErr w:type="spellEnd"/>
      <w:r>
        <w:t xml:space="preserve">, ist auch an im </w:t>
      </w:r>
      <w:proofErr w:type="spellStart"/>
      <w:r>
        <w:t>selbs</w:t>
      </w:r>
      <w:proofErr w:type="spellEnd"/>
      <w:r>
        <w:t xml:space="preserve"> so lächerlich und </w:t>
      </w:r>
      <w:proofErr w:type="spellStart"/>
      <w:r>
        <w:t>ungerympt</w:t>
      </w:r>
      <w:proofErr w:type="spellEnd"/>
      <w:r>
        <w:t xml:space="preserve">, das der </w:t>
      </w:r>
      <w:proofErr w:type="spellStart"/>
      <w:r>
        <w:t>torchtig</w:t>
      </w:r>
      <w:proofErr w:type="spellEnd"/>
      <w:r>
        <w:t xml:space="preserve"> </w:t>
      </w:r>
      <w:proofErr w:type="spellStart"/>
      <w:r>
        <w:t>bruch</w:t>
      </w:r>
      <w:proofErr w:type="spellEnd"/>
      <w:r>
        <w:t xml:space="preserve"> </w:t>
      </w:r>
      <w:proofErr w:type="spellStart"/>
      <w:r>
        <w:t>dess</w:t>
      </w:r>
      <w:proofErr w:type="spellEnd"/>
      <w:r>
        <w:t xml:space="preserve"> </w:t>
      </w:r>
      <w:proofErr w:type="spellStart"/>
      <w:r>
        <w:t>beschwerens</w:t>
      </w:r>
      <w:proofErr w:type="spellEnd"/>
      <w:r>
        <w:t xml:space="preserve"> sich </w:t>
      </w:r>
      <w:proofErr w:type="spellStart"/>
      <w:r>
        <w:t>selbs</w:t>
      </w:r>
      <w:proofErr w:type="spellEnd"/>
      <w:r>
        <w:t xml:space="preserve"> </w:t>
      </w:r>
      <w:proofErr w:type="spellStart"/>
      <w:r>
        <w:t>verwirfft</w:t>
      </w:r>
      <w:proofErr w:type="spellEnd"/>
      <w:r>
        <w:t xml:space="preserve">. Dan </w:t>
      </w:r>
      <w:proofErr w:type="spellStart"/>
      <w:r>
        <w:t>wz</w:t>
      </w:r>
      <w:proofErr w:type="spellEnd"/>
      <w:r>
        <w:t xml:space="preserve"> ist doch das, das man den </w:t>
      </w:r>
      <w:proofErr w:type="spellStart"/>
      <w:r>
        <w:t>besässnen</w:t>
      </w:r>
      <w:proofErr w:type="spellEnd"/>
      <w:r>
        <w:t xml:space="preserve"> </w:t>
      </w:r>
      <w:proofErr w:type="spellStart"/>
      <w:r>
        <w:t>nakend</w:t>
      </w:r>
      <w:proofErr w:type="spellEnd"/>
      <w:r>
        <w:t xml:space="preserve"> in ein badstanden mit kaltem </w:t>
      </w:r>
      <w:proofErr w:type="spellStart"/>
      <w:r>
        <w:t>wasser</w:t>
      </w:r>
      <w:proofErr w:type="spellEnd"/>
      <w:r>
        <w:t xml:space="preserve"> </w:t>
      </w:r>
      <w:proofErr w:type="spellStart"/>
      <w:r>
        <w:t>sezt</w:t>
      </w:r>
      <w:proofErr w:type="spellEnd"/>
      <w:r>
        <w:t xml:space="preserve">, in mit der </w:t>
      </w:r>
      <w:proofErr w:type="spellStart"/>
      <w:r>
        <w:t>stol</w:t>
      </w:r>
      <w:proofErr w:type="spellEnd"/>
      <w:r>
        <w:t xml:space="preserve"> würgt, mit </w:t>
      </w:r>
      <w:proofErr w:type="spellStart"/>
      <w:r>
        <w:t>wiewasser</w:t>
      </w:r>
      <w:proofErr w:type="spellEnd"/>
      <w:r>
        <w:t xml:space="preserve"> besprengt, mit </w:t>
      </w:r>
      <w:proofErr w:type="spellStart"/>
      <w:r>
        <w:t>ruoten</w:t>
      </w:r>
      <w:proofErr w:type="spellEnd"/>
      <w:r>
        <w:t xml:space="preserve"> schwingt, mit dem </w:t>
      </w:r>
      <w:proofErr w:type="spellStart"/>
      <w:r>
        <w:t>mässachel</w:t>
      </w:r>
      <w:proofErr w:type="spellEnd"/>
      <w:r>
        <w:t xml:space="preserve"> </w:t>
      </w:r>
      <w:proofErr w:type="spellStart"/>
      <w:r>
        <w:t>bedekt</w:t>
      </w:r>
      <w:proofErr w:type="spellEnd"/>
      <w:r>
        <w:t xml:space="preserve"> oder </w:t>
      </w:r>
      <w:proofErr w:type="spellStart"/>
      <w:r>
        <w:t>anthuot</w:t>
      </w:r>
      <w:proofErr w:type="spellEnd"/>
      <w:r>
        <w:t xml:space="preserve"> und andere </w:t>
      </w:r>
      <w:proofErr w:type="spellStart"/>
      <w:r>
        <w:t>göuchery</w:t>
      </w:r>
      <w:proofErr w:type="spellEnd"/>
      <w:r>
        <w:t xml:space="preserve"> </w:t>
      </w:r>
      <w:proofErr w:type="spellStart"/>
      <w:r>
        <w:t>mer</w:t>
      </w:r>
      <w:proofErr w:type="spellEnd"/>
      <w:r>
        <w:t xml:space="preserve"> </w:t>
      </w:r>
      <w:proofErr w:type="spellStart"/>
      <w:r>
        <w:t>gebrucht</w:t>
      </w:r>
      <w:proofErr w:type="spellEnd"/>
      <w:r>
        <w:t xml:space="preserve">. </w:t>
      </w:r>
    </w:p>
    <w:p w14:paraId="7784E1E3" w14:textId="77777777" w:rsidR="009B4A2E" w:rsidRDefault="009B4A2E" w:rsidP="009B4A2E">
      <w:pPr>
        <w:pStyle w:val="StandardWeb"/>
      </w:pPr>
      <w:r>
        <w:t xml:space="preserve">Denen aber, die da fragend: „Wen aber die </w:t>
      </w:r>
      <w:proofErr w:type="spellStart"/>
      <w:r>
        <w:t>minen</w:t>
      </w:r>
      <w:proofErr w:type="spellEnd"/>
      <w:r>
        <w:t xml:space="preserve"> </w:t>
      </w:r>
      <w:proofErr w:type="spellStart"/>
      <w:r>
        <w:t>dermasen</w:t>
      </w:r>
      <w:proofErr w:type="spellEnd"/>
      <w:r>
        <w:t xml:space="preserve"> </w:t>
      </w:r>
      <w:proofErr w:type="spellStart"/>
      <w:r>
        <w:t>wüetend</w:t>
      </w:r>
      <w:proofErr w:type="spellEnd"/>
      <w:r>
        <w:t xml:space="preserve">, </w:t>
      </w:r>
      <w:proofErr w:type="spellStart"/>
      <w:r>
        <w:t>dz</w:t>
      </w:r>
      <w:proofErr w:type="spellEnd"/>
      <w:r>
        <w:t xml:space="preserve"> es im </w:t>
      </w:r>
      <w:proofErr w:type="spellStart"/>
      <w:r>
        <w:t>zwyfel</w:t>
      </w:r>
      <w:proofErr w:type="spellEnd"/>
      <w:r>
        <w:t xml:space="preserve"> stad, ob </w:t>
      </w:r>
      <w:proofErr w:type="spellStart"/>
      <w:r>
        <w:t>sy</w:t>
      </w:r>
      <w:proofErr w:type="spellEnd"/>
      <w:r>
        <w:t xml:space="preserve"> taub oder </w:t>
      </w:r>
      <w:proofErr w:type="spellStart"/>
      <w:r>
        <w:t>besässen</w:t>
      </w:r>
      <w:proofErr w:type="spellEnd"/>
      <w:r>
        <w:t xml:space="preserve"> </w:t>
      </w:r>
      <w:proofErr w:type="spellStart"/>
      <w:r>
        <w:t>syend</w:t>
      </w:r>
      <w:proofErr w:type="spellEnd"/>
      <w:r>
        <w:t xml:space="preserve">, mag ich </w:t>
      </w:r>
      <w:proofErr w:type="spellStart"/>
      <w:r>
        <w:t>sy</w:t>
      </w:r>
      <w:proofErr w:type="spellEnd"/>
      <w:r>
        <w:t xml:space="preserve"> </w:t>
      </w:r>
      <w:proofErr w:type="spellStart"/>
      <w:r>
        <w:t>dan</w:t>
      </w:r>
      <w:proofErr w:type="spellEnd"/>
      <w:r>
        <w:t xml:space="preserve"> </w:t>
      </w:r>
      <w:proofErr w:type="spellStart"/>
      <w:r>
        <w:t>nütt</w:t>
      </w:r>
      <w:proofErr w:type="spellEnd"/>
      <w:r>
        <w:t xml:space="preserve"> lassen beschweren?“, so säg: Nein und gar </w:t>
      </w:r>
      <w:proofErr w:type="spellStart"/>
      <w:r>
        <w:t>nüt</w:t>
      </w:r>
      <w:proofErr w:type="spellEnd"/>
      <w:r>
        <w:t xml:space="preserve">. „Wz </w:t>
      </w:r>
      <w:proofErr w:type="spellStart"/>
      <w:r>
        <w:t>sol</w:t>
      </w:r>
      <w:proofErr w:type="spellEnd"/>
      <w:r>
        <w:t xml:space="preserve"> ich </w:t>
      </w:r>
      <w:proofErr w:type="spellStart"/>
      <w:r>
        <w:t>dan</w:t>
      </w:r>
      <w:proofErr w:type="spellEnd"/>
      <w:r>
        <w:t xml:space="preserve"> </w:t>
      </w:r>
      <w:proofErr w:type="spellStart"/>
      <w:r>
        <w:t>thuon</w:t>
      </w:r>
      <w:proofErr w:type="spellEnd"/>
      <w:r>
        <w:t xml:space="preserve">?“ </w:t>
      </w:r>
      <w:proofErr w:type="spellStart"/>
      <w:r>
        <w:t>Dz</w:t>
      </w:r>
      <w:proofErr w:type="spellEnd"/>
      <w:r>
        <w:t xml:space="preserve">, das du im </w:t>
      </w:r>
      <w:proofErr w:type="spellStart"/>
      <w:r>
        <w:t>evangelio</w:t>
      </w:r>
      <w:proofErr w:type="spellEnd"/>
      <w:r>
        <w:t xml:space="preserve"> erlernet hast: Welche </w:t>
      </w:r>
      <w:proofErr w:type="spellStart"/>
      <w:r>
        <w:t>besässen</w:t>
      </w:r>
      <w:proofErr w:type="spellEnd"/>
      <w:r>
        <w:t xml:space="preserve"> </w:t>
      </w:r>
      <w:proofErr w:type="spellStart"/>
      <w:r>
        <w:t>xin</w:t>
      </w:r>
      <w:proofErr w:type="spellEnd"/>
      <w:r>
        <w:t xml:space="preserve">, mit denen ist man </w:t>
      </w:r>
      <w:proofErr w:type="spellStart"/>
      <w:r>
        <w:t>zuo</w:t>
      </w:r>
      <w:proofErr w:type="spellEnd"/>
      <w:r>
        <w:t xml:space="preserve"> Christo </w:t>
      </w:r>
      <w:proofErr w:type="spellStart"/>
      <w:r>
        <w:t>geylt</w:t>
      </w:r>
      <w:proofErr w:type="spellEnd"/>
      <w:r>
        <w:t xml:space="preserve">, im die </w:t>
      </w:r>
      <w:proofErr w:type="spellStart"/>
      <w:r>
        <w:t>zuogefüert</w:t>
      </w:r>
      <w:proofErr w:type="spellEnd"/>
      <w:r>
        <w:t xml:space="preserve"> und </w:t>
      </w:r>
      <w:proofErr w:type="spellStart"/>
      <w:r>
        <w:t>inn</w:t>
      </w:r>
      <w:proofErr w:type="spellEnd"/>
      <w:r>
        <w:t xml:space="preserve"> </w:t>
      </w:r>
      <w:proofErr w:type="spellStart"/>
      <w:r>
        <w:t>umb</w:t>
      </w:r>
      <w:proofErr w:type="spellEnd"/>
      <w:r>
        <w:t xml:space="preserve"> </w:t>
      </w:r>
      <w:proofErr w:type="spellStart"/>
      <w:r>
        <w:t>hilff</w:t>
      </w:r>
      <w:proofErr w:type="spellEnd"/>
      <w:r>
        <w:t xml:space="preserve"> </w:t>
      </w:r>
      <w:proofErr w:type="spellStart"/>
      <w:r>
        <w:t>gebätten</w:t>
      </w:r>
      <w:proofErr w:type="spellEnd"/>
      <w:r>
        <w:t xml:space="preserve">; </w:t>
      </w:r>
      <w:proofErr w:type="spellStart"/>
      <w:r>
        <w:t>dz</w:t>
      </w:r>
      <w:proofErr w:type="spellEnd"/>
      <w:r>
        <w:t xml:space="preserve"> </w:t>
      </w:r>
      <w:proofErr w:type="spellStart"/>
      <w:r>
        <w:t>thuo</w:t>
      </w:r>
      <w:proofErr w:type="spellEnd"/>
      <w:r>
        <w:t xml:space="preserve"> du auch. „Ja er ist aber </w:t>
      </w:r>
      <w:proofErr w:type="spellStart"/>
      <w:r>
        <w:t>nütt</w:t>
      </w:r>
      <w:proofErr w:type="spellEnd"/>
      <w:r>
        <w:t xml:space="preserve"> </w:t>
      </w:r>
      <w:proofErr w:type="spellStart"/>
      <w:r>
        <w:t>mer</w:t>
      </w:r>
      <w:proofErr w:type="spellEnd"/>
      <w:r>
        <w:t xml:space="preserve"> uff erden, darum so </w:t>
      </w:r>
      <w:proofErr w:type="spellStart"/>
      <w:r>
        <w:t>kan</w:t>
      </w:r>
      <w:proofErr w:type="spellEnd"/>
      <w:r>
        <w:t xml:space="preserve"> ich </w:t>
      </w:r>
      <w:proofErr w:type="spellStart"/>
      <w:r>
        <w:t>nütt</w:t>
      </w:r>
      <w:proofErr w:type="spellEnd"/>
      <w:r>
        <w:t xml:space="preserve"> </w:t>
      </w:r>
      <w:proofErr w:type="spellStart"/>
      <w:r>
        <w:t>mer</w:t>
      </w:r>
      <w:proofErr w:type="spellEnd"/>
      <w:r>
        <w:t xml:space="preserve"> </w:t>
      </w:r>
      <w:proofErr w:type="spellStart"/>
      <w:r>
        <w:t>zuo</w:t>
      </w:r>
      <w:proofErr w:type="spellEnd"/>
      <w:r>
        <w:t xml:space="preserve"> im </w:t>
      </w:r>
      <w:proofErr w:type="spellStart"/>
      <w:r>
        <w:t>komen</w:t>
      </w:r>
      <w:proofErr w:type="spellEnd"/>
      <w:r>
        <w:t>?“ Ant[</w:t>
      </w:r>
      <w:proofErr w:type="spellStart"/>
      <w:r>
        <w:t>wort</w:t>
      </w:r>
      <w:proofErr w:type="spellEnd"/>
      <w:r>
        <w:t xml:space="preserve">]: So ist er aber in </w:t>
      </w:r>
      <w:proofErr w:type="spellStart"/>
      <w:r>
        <w:t>siner</w:t>
      </w:r>
      <w:proofErr w:type="spellEnd"/>
      <w:r>
        <w:t xml:space="preserve"> </w:t>
      </w:r>
      <w:proofErr w:type="spellStart"/>
      <w:r>
        <w:t>kilchen</w:t>
      </w:r>
      <w:proofErr w:type="spellEnd"/>
      <w:r>
        <w:t xml:space="preserve">; </w:t>
      </w:r>
      <w:proofErr w:type="spellStart"/>
      <w:r>
        <w:t>zuo</w:t>
      </w:r>
      <w:proofErr w:type="spellEnd"/>
      <w:r>
        <w:t xml:space="preserve"> deren gang und </w:t>
      </w:r>
      <w:proofErr w:type="spellStart"/>
      <w:r>
        <w:t>begär</w:t>
      </w:r>
      <w:proofErr w:type="spellEnd"/>
      <w:r>
        <w:t xml:space="preserve"> </w:t>
      </w:r>
      <w:proofErr w:type="spellStart"/>
      <w:r>
        <w:t>dess</w:t>
      </w:r>
      <w:proofErr w:type="spellEnd"/>
      <w:r>
        <w:t xml:space="preserve"> gemeinen </w:t>
      </w:r>
      <w:proofErr w:type="spellStart"/>
      <w:r>
        <w:t>bätts</w:t>
      </w:r>
      <w:proofErr w:type="spellEnd"/>
      <w:r>
        <w:t xml:space="preserve">, </w:t>
      </w:r>
      <w:proofErr w:type="spellStart"/>
      <w:r>
        <w:t>bruch</w:t>
      </w:r>
      <w:proofErr w:type="spellEnd"/>
      <w:r>
        <w:t xml:space="preserve"> </w:t>
      </w:r>
      <w:proofErr w:type="spellStart"/>
      <w:r>
        <w:t>arzny</w:t>
      </w:r>
      <w:proofErr w:type="spellEnd"/>
      <w:r>
        <w:t xml:space="preserve">, </w:t>
      </w:r>
      <w:proofErr w:type="spellStart"/>
      <w:r>
        <w:t>verwar</w:t>
      </w:r>
      <w:proofErr w:type="spellEnd"/>
      <w:r>
        <w:t xml:space="preserve"> den kranken </w:t>
      </w:r>
      <w:proofErr w:type="spellStart"/>
      <w:r>
        <w:t>wol</w:t>
      </w:r>
      <w:proofErr w:type="spellEnd"/>
      <w:r>
        <w:t xml:space="preserve">, </w:t>
      </w:r>
      <w:proofErr w:type="spellStart"/>
      <w:r>
        <w:t>dz</w:t>
      </w:r>
      <w:proofErr w:type="spellEnd"/>
      <w:r>
        <w:t xml:space="preserve"> er weder im noch ander </w:t>
      </w:r>
      <w:proofErr w:type="spellStart"/>
      <w:r>
        <w:t>lüthen</w:t>
      </w:r>
      <w:proofErr w:type="spellEnd"/>
      <w:r>
        <w:t xml:space="preserve"> schaden </w:t>
      </w:r>
      <w:proofErr w:type="spellStart"/>
      <w:r>
        <w:t>zuofüegen</w:t>
      </w:r>
      <w:proofErr w:type="spellEnd"/>
      <w:r>
        <w:t xml:space="preserve"> möge, und wart also der </w:t>
      </w:r>
      <w:proofErr w:type="spellStart"/>
      <w:r>
        <w:t>gnaden</w:t>
      </w:r>
      <w:proofErr w:type="spellEnd"/>
      <w:r>
        <w:t xml:space="preserve"> </w:t>
      </w:r>
      <w:proofErr w:type="spellStart"/>
      <w:r>
        <w:t>goz</w:t>
      </w:r>
      <w:proofErr w:type="spellEnd"/>
      <w:r>
        <w:t xml:space="preserve">. </w:t>
      </w:r>
    </w:p>
    <w:p w14:paraId="3FDABD66" w14:textId="77777777" w:rsidR="009B4A2E" w:rsidRDefault="009B4A2E" w:rsidP="009B4A2E">
      <w:pPr>
        <w:pStyle w:val="StandardWeb"/>
      </w:pPr>
      <w:r>
        <w:t xml:space="preserve">Noch ist ein ander </w:t>
      </w:r>
      <w:proofErr w:type="spellStart"/>
      <w:r>
        <w:t>gschlächt</w:t>
      </w:r>
      <w:proofErr w:type="spellEnd"/>
      <w:r>
        <w:t xml:space="preserve"> </w:t>
      </w:r>
      <w:proofErr w:type="spellStart"/>
      <w:r>
        <w:t>dess</w:t>
      </w:r>
      <w:proofErr w:type="spellEnd"/>
      <w:r>
        <w:t xml:space="preserve"> </w:t>
      </w:r>
      <w:proofErr w:type="spellStart"/>
      <w:r>
        <w:t>tüfels</w:t>
      </w:r>
      <w:proofErr w:type="spellEnd"/>
      <w:r>
        <w:t xml:space="preserve"> </w:t>
      </w:r>
      <w:proofErr w:type="spellStart"/>
      <w:r>
        <w:t>bschwerens</w:t>
      </w:r>
      <w:proofErr w:type="spellEnd"/>
      <w:r>
        <w:t xml:space="preserve">, da er </w:t>
      </w:r>
      <w:proofErr w:type="spellStart"/>
      <w:r>
        <w:t>nüt</w:t>
      </w:r>
      <w:proofErr w:type="spellEnd"/>
      <w:r>
        <w:t xml:space="preserve"> </w:t>
      </w:r>
      <w:proofErr w:type="spellStart"/>
      <w:r>
        <w:t>usstriben</w:t>
      </w:r>
      <w:proofErr w:type="spellEnd"/>
      <w:r>
        <w:t xml:space="preserve"> wird, </w:t>
      </w:r>
      <w:proofErr w:type="spellStart"/>
      <w:r>
        <w:t>sonder</w:t>
      </w:r>
      <w:proofErr w:type="spellEnd"/>
      <w:r>
        <w:t xml:space="preserve"> pflichtet zum </w:t>
      </w:r>
      <w:proofErr w:type="spellStart"/>
      <w:r>
        <w:t>beschwerer</w:t>
      </w:r>
      <w:proofErr w:type="spellEnd"/>
      <w:r>
        <w:t xml:space="preserve">, </w:t>
      </w:r>
      <w:proofErr w:type="spellStart"/>
      <w:r>
        <w:t>dan</w:t>
      </w:r>
      <w:proofErr w:type="spellEnd"/>
      <w:r>
        <w:t xml:space="preserve"> der </w:t>
      </w:r>
      <w:proofErr w:type="spellStart"/>
      <w:r>
        <w:t>tusigfaltig</w:t>
      </w:r>
      <w:proofErr w:type="spellEnd"/>
      <w:r>
        <w:t xml:space="preserve"> listig </w:t>
      </w:r>
      <w:proofErr w:type="spellStart"/>
      <w:r>
        <w:t>tüfel</w:t>
      </w:r>
      <w:proofErr w:type="spellEnd"/>
      <w:r>
        <w:t xml:space="preserve"> lasst sich vom </w:t>
      </w:r>
      <w:proofErr w:type="spellStart"/>
      <w:r>
        <w:t>bschwerer</w:t>
      </w:r>
      <w:proofErr w:type="spellEnd"/>
      <w:r>
        <w:t xml:space="preserve"> mit hohen und </w:t>
      </w:r>
      <w:proofErr w:type="spellStart"/>
      <w:r>
        <w:t>selzamen</w:t>
      </w:r>
      <w:proofErr w:type="spellEnd"/>
      <w:r>
        <w:t xml:space="preserve"> worten und </w:t>
      </w:r>
      <w:proofErr w:type="spellStart"/>
      <w:r>
        <w:t>beschwerungen</w:t>
      </w:r>
      <w:proofErr w:type="spellEnd"/>
      <w:r>
        <w:t xml:space="preserve"> zwingen und pflichten, </w:t>
      </w:r>
      <w:proofErr w:type="spellStart"/>
      <w:r>
        <w:t>dz</w:t>
      </w:r>
      <w:proofErr w:type="spellEnd"/>
      <w:r>
        <w:t xml:space="preserve"> er dem </w:t>
      </w:r>
      <w:proofErr w:type="spellStart"/>
      <w:r>
        <w:t>tüfel</w:t>
      </w:r>
      <w:proofErr w:type="spellEnd"/>
      <w:r>
        <w:t xml:space="preserve"> </w:t>
      </w:r>
      <w:proofErr w:type="spellStart"/>
      <w:r>
        <w:t>bschwerer</w:t>
      </w:r>
      <w:proofErr w:type="spellEnd"/>
      <w:r>
        <w:t xml:space="preserve"> </w:t>
      </w:r>
      <w:proofErr w:type="spellStart"/>
      <w:r>
        <w:t>zuo</w:t>
      </w:r>
      <w:proofErr w:type="spellEnd"/>
      <w:r>
        <w:t xml:space="preserve"> </w:t>
      </w:r>
      <w:proofErr w:type="spellStart"/>
      <w:r>
        <w:t>hand</w:t>
      </w:r>
      <w:proofErr w:type="spellEnd"/>
      <w:r>
        <w:t xml:space="preserve"> und willen </w:t>
      </w:r>
      <w:proofErr w:type="spellStart"/>
      <w:r>
        <w:t>anstad</w:t>
      </w:r>
      <w:proofErr w:type="spellEnd"/>
      <w:r>
        <w:t xml:space="preserve"> </w:t>
      </w:r>
      <w:proofErr w:type="spellStart"/>
      <w:r>
        <w:t>zuo</w:t>
      </w:r>
      <w:proofErr w:type="spellEnd"/>
      <w:r>
        <w:t xml:space="preserve"> dienen und </w:t>
      </w:r>
      <w:proofErr w:type="spellStart"/>
      <w:r>
        <w:t>usszerichten</w:t>
      </w:r>
      <w:proofErr w:type="spellEnd"/>
      <w:r>
        <w:t xml:space="preserve">, </w:t>
      </w:r>
      <w:proofErr w:type="spellStart"/>
      <w:r>
        <w:t>wz</w:t>
      </w:r>
      <w:proofErr w:type="spellEnd"/>
      <w:r>
        <w:t xml:space="preserve"> im </w:t>
      </w:r>
      <w:proofErr w:type="spellStart"/>
      <w:r>
        <w:t>gebotten</w:t>
      </w:r>
      <w:proofErr w:type="spellEnd"/>
      <w:r>
        <w:t xml:space="preserve"> </w:t>
      </w:r>
      <w:proofErr w:type="spellStart"/>
      <w:r>
        <w:t>wirt</w:t>
      </w:r>
      <w:proofErr w:type="spellEnd"/>
      <w:r>
        <w:t xml:space="preserve">. Aber da er </w:t>
      </w:r>
      <w:proofErr w:type="spellStart"/>
      <w:r>
        <w:t>vermeynt</w:t>
      </w:r>
      <w:proofErr w:type="spellEnd"/>
      <w:r>
        <w:t xml:space="preserve">, er habe den </w:t>
      </w:r>
      <w:proofErr w:type="spellStart"/>
      <w:r>
        <w:t>tüfel</w:t>
      </w:r>
      <w:proofErr w:type="spellEnd"/>
      <w:r>
        <w:t xml:space="preserve"> in </w:t>
      </w:r>
      <w:proofErr w:type="spellStart"/>
      <w:r>
        <w:t>sinem</w:t>
      </w:r>
      <w:proofErr w:type="spellEnd"/>
      <w:r>
        <w:t xml:space="preserve"> dienst und </w:t>
      </w:r>
      <w:proofErr w:type="spellStart"/>
      <w:r>
        <w:t>gwalt</w:t>
      </w:r>
      <w:proofErr w:type="spellEnd"/>
      <w:r>
        <w:t xml:space="preserve">, </w:t>
      </w:r>
      <w:proofErr w:type="spellStart"/>
      <w:r>
        <w:t>blänt</w:t>
      </w:r>
      <w:proofErr w:type="spellEnd"/>
      <w:r>
        <w:t xml:space="preserve"> er ein </w:t>
      </w:r>
      <w:proofErr w:type="spellStart"/>
      <w:r>
        <w:t>zyt</w:t>
      </w:r>
      <w:proofErr w:type="spellEnd"/>
      <w:r>
        <w:t xml:space="preserve"> sin </w:t>
      </w:r>
      <w:proofErr w:type="spellStart"/>
      <w:r>
        <w:t>beschwerer</w:t>
      </w:r>
      <w:proofErr w:type="spellEnd"/>
      <w:r>
        <w:t xml:space="preserve">, welchen er </w:t>
      </w:r>
      <w:proofErr w:type="spellStart"/>
      <w:r>
        <w:t>vil</w:t>
      </w:r>
      <w:proofErr w:type="spellEnd"/>
      <w:r>
        <w:t xml:space="preserve"> </w:t>
      </w:r>
      <w:proofErr w:type="spellStart"/>
      <w:r>
        <w:t>mer</w:t>
      </w:r>
      <w:proofErr w:type="spellEnd"/>
      <w:r>
        <w:t xml:space="preserve"> </w:t>
      </w:r>
      <w:proofErr w:type="spellStart"/>
      <w:r>
        <w:t>beherschet</w:t>
      </w:r>
      <w:proofErr w:type="spellEnd"/>
      <w:r>
        <w:t xml:space="preserve">, </w:t>
      </w:r>
      <w:proofErr w:type="spellStart"/>
      <w:r>
        <w:t>dan</w:t>
      </w:r>
      <w:proofErr w:type="spellEnd"/>
      <w:r>
        <w:t xml:space="preserve"> er </w:t>
      </w:r>
      <w:proofErr w:type="spellStart"/>
      <w:r>
        <w:t>beherschet</w:t>
      </w:r>
      <w:proofErr w:type="spellEnd"/>
      <w:r>
        <w:t xml:space="preserve"> werde, </w:t>
      </w:r>
      <w:proofErr w:type="spellStart"/>
      <w:r>
        <w:t>diewyl</w:t>
      </w:r>
      <w:proofErr w:type="spellEnd"/>
      <w:r>
        <w:t xml:space="preserve"> er </w:t>
      </w:r>
      <w:proofErr w:type="spellStart"/>
      <w:r>
        <w:t>inn</w:t>
      </w:r>
      <w:proofErr w:type="spellEnd"/>
      <w:r>
        <w:t xml:space="preserve"> </w:t>
      </w:r>
      <w:proofErr w:type="spellStart"/>
      <w:r>
        <w:t>hatt</w:t>
      </w:r>
      <w:proofErr w:type="spellEnd"/>
      <w:r>
        <w:t xml:space="preserve"> noch </w:t>
      </w:r>
      <w:proofErr w:type="spellStart"/>
      <w:r>
        <w:t>sinem</w:t>
      </w:r>
      <w:proofErr w:type="spellEnd"/>
      <w:r>
        <w:t xml:space="preserve"> willen in </w:t>
      </w:r>
      <w:proofErr w:type="spellStart"/>
      <w:r>
        <w:t>sinem</w:t>
      </w:r>
      <w:proofErr w:type="spellEnd"/>
      <w:r>
        <w:t xml:space="preserve"> </w:t>
      </w:r>
      <w:proofErr w:type="spellStart"/>
      <w:r>
        <w:t>rych</w:t>
      </w:r>
      <w:proofErr w:type="spellEnd"/>
      <w:r>
        <w:t xml:space="preserve">, </w:t>
      </w:r>
      <w:proofErr w:type="spellStart"/>
      <w:r>
        <w:t>abgeschrenzt</w:t>
      </w:r>
      <w:proofErr w:type="spellEnd"/>
      <w:r>
        <w:t xml:space="preserve"> von dem </w:t>
      </w:r>
      <w:proofErr w:type="spellStart"/>
      <w:r>
        <w:t>rych</w:t>
      </w:r>
      <w:proofErr w:type="spellEnd"/>
      <w:r>
        <w:t xml:space="preserve"> </w:t>
      </w:r>
      <w:proofErr w:type="spellStart"/>
      <w:r>
        <w:t>gottes</w:t>
      </w:r>
      <w:proofErr w:type="spellEnd"/>
      <w:r>
        <w:t xml:space="preserve">, in auch </w:t>
      </w:r>
      <w:proofErr w:type="spellStart"/>
      <w:r>
        <w:t>entlich</w:t>
      </w:r>
      <w:proofErr w:type="spellEnd"/>
      <w:r>
        <w:t xml:space="preserve"> in </w:t>
      </w:r>
      <w:proofErr w:type="spellStart"/>
      <w:r>
        <w:t>abgrund</w:t>
      </w:r>
      <w:proofErr w:type="spellEnd"/>
      <w:r>
        <w:t xml:space="preserve"> der hellen </w:t>
      </w:r>
      <w:proofErr w:type="spellStart"/>
      <w:r>
        <w:t>füert</w:t>
      </w:r>
      <w:proofErr w:type="spellEnd"/>
      <w:r>
        <w:t xml:space="preserve">. </w:t>
      </w:r>
      <w:proofErr w:type="spellStart"/>
      <w:r>
        <w:t>Sömliche</w:t>
      </w:r>
      <w:proofErr w:type="spellEnd"/>
      <w:r>
        <w:t xml:space="preserve"> dienende </w:t>
      </w:r>
      <w:proofErr w:type="spellStart"/>
      <w:r>
        <w:t>geyster</w:t>
      </w:r>
      <w:proofErr w:type="spellEnd"/>
      <w:r>
        <w:t xml:space="preserve"> aber </w:t>
      </w:r>
      <w:proofErr w:type="spellStart"/>
      <w:r>
        <w:t>pflägend</w:t>
      </w:r>
      <w:proofErr w:type="spellEnd"/>
      <w:r>
        <w:t xml:space="preserve"> </w:t>
      </w:r>
      <w:proofErr w:type="spellStart"/>
      <w:r>
        <w:t>sy</w:t>
      </w:r>
      <w:proofErr w:type="spellEnd"/>
      <w:r>
        <w:t xml:space="preserve"> </w:t>
      </w:r>
      <w:proofErr w:type="spellStart"/>
      <w:r>
        <w:t>zuo</w:t>
      </w:r>
      <w:proofErr w:type="spellEnd"/>
      <w:r>
        <w:t xml:space="preserve"> </w:t>
      </w:r>
      <w:proofErr w:type="spellStart"/>
      <w:r>
        <w:t>nemen</w:t>
      </w:r>
      <w:proofErr w:type="spellEnd"/>
      <w:r>
        <w:t xml:space="preserve"> </w:t>
      </w:r>
      <w:proofErr w:type="spellStart"/>
      <w:r>
        <w:t>paredros</w:t>
      </w:r>
      <w:proofErr w:type="spellEnd"/>
      <w:r>
        <w:t xml:space="preserve"> und </w:t>
      </w:r>
      <w:proofErr w:type="spellStart"/>
      <w:r>
        <w:t>familiares</w:t>
      </w:r>
      <w:proofErr w:type="spellEnd"/>
      <w:r>
        <w:t xml:space="preserve"> spiritus. Ettlich </w:t>
      </w:r>
      <w:proofErr w:type="spellStart"/>
      <w:r>
        <w:t>nemends</w:t>
      </w:r>
      <w:proofErr w:type="spellEnd"/>
      <w:r>
        <w:t xml:space="preserve"> den </w:t>
      </w:r>
      <w:proofErr w:type="spellStart"/>
      <w:r>
        <w:t>tüfel</w:t>
      </w:r>
      <w:proofErr w:type="spellEnd"/>
      <w:r>
        <w:t xml:space="preserve"> im </w:t>
      </w:r>
      <w:proofErr w:type="spellStart"/>
      <w:r>
        <w:t>glass</w:t>
      </w:r>
      <w:proofErr w:type="spellEnd"/>
      <w:r>
        <w:t xml:space="preserve"> oder in der </w:t>
      </w:r>
      <w:proofErr w:type="spellStart"/>
      <w:r>
        <w:t>gutteren</w:t>
      </w:r>
      <w:proofErr w:type="spellEnd"/>
      <w:r>
        <w:t xml:space="preserve">, auch </w:t>
      </w:r>
      <w:proofErr w:type="spellStart"/>
      <w:r>
        <w:t>pythonem</w:t>
      </w:r>
      <w:proofErr w:type="spellEnd"/>
      <w:r>
        <w:t xml:space="preserve"> und </w:t>
      </w:r>
      <w:proofErr w:type="spellStart"/>
      <w:r>
        <w:t>warsagenden</w:t>
      </w:r>
      <w:proofErr w:type="spellEnd"/>
      <w:r>
        <w:t xml:space="preserve"> </w:t>
      </w:r>
      <w:proofErr w:type="spellStart"/>
      <w:r>
        <w:t>geyst</w:t>
      </w:r>
      <w:proofErr w:type="spellEnd"/>
      <w:r>
        <w:t xml:space="preserve">, wie hernach </w:t>
      </w:r>
      <w:proofErr w:type="spellStart"/>
      <w:r>
        <w:t>volget</w:t>
      </w:r>
      <w:proofErr w:type="spellEnd"/>
      <w:r>
        <w:t xml:space="preserve">. Und ist das alles </w:t>
      </w:r>
      <w:proofErr w:type="spellStart"/>
      <w:r>
        <w:t>thür</w:t>
      </w:r>
      <w:proofErr w:type="spellEnd"/>
      <w:r>
        <w:t xml:space="preserve"> von </w:t>
      </w:r>
      <w:proofErr w:type="spellStart"/>
      <w:r>
        <w:t>gott</w:t>
      </w:r>
      <w:proofErr w:type="spellEnd"/>
      <w:r>
        <w:t xml:space="preserve"> </w:t>
      </w:r>
      <w:proofErr w:type="spellStart"/>
      <w:r>
        <w:t>verbotten</w:t>
      </w:r>
      <w:proofErr w:type="spellEnd"/>
      <w:r>
        <w:t xml:space="preserve"> als </w:t>
      </w:r>
      <w:proofErr w:type="spellStart"/>
      <w:r>
        <w:t>tüfels</w:t>
      </w:r>
      <w:proofErr w:type="spellEnd"/>
      <w:r>
        <w:t xml:space="preserve"> werk und </w:t>
      </w:r>
      <w:proofErr w:type="spellStart"/>
      <w:r>
        <w:t>greweliche</w:t>
      </w:r>
      <w:proofErr w:type="spellEnd"/>
      <w:r>
        <w:t xml:space="preserve"> </w:t>
      </w:r>
      <w:proofErr w:type="spellStart"/>
      <w:r>
        <w:t>grose</w:t>
      </w:r>
      <w:proofErr w:type="spellEnd"/>
      <w:r>
        <w:t xml:space="preserve"> </w:t>
      </w:r>
      <w:proofErr w:type="spellStart"/>
      <w:r>
        <w:t>sünden</w:t>
      </w:r>
      <w:proofErr w:type="spellEnd"/>
      <w:r>
        <w:t xml:space="preserve">, welche auch am </w:t>
      </w:r>
      <w:proofErr w:type="spellStart"/>
      <w:r>
        <w:t>läben</w:t>
      </w:r>
      <w:proofErr w:type="spellEnd"/>
      <w:r>
        <w:t xml:space="preserve"> </w:t>
      </w:r>
      <w:proofErr w:type="spellStart"/>
      <w:r>
        <w:t>dess</w:t>
      </w:r>
      <w:proofErr w:type="spellEnd"/>
      <w:r>
        <w:t xml:space="preserve"> </w:t>
      </w:r>
      <w:proofErr w:type="spellStart"/>
      <w:r>
        <w:t>menschen</w:t>
      </w:r>
      <w:proofErr w:type="spellEnd"/>
      <w:r>
        <w:t xml:space="preserve"> </w:t>
      </w:r>
      <w:proofErr w:type="spellStart"/>
      <w:r>
        <w:t>zestrafen</w:t>
      </w:r>
      <w:proofErr w:type="spellEnd"/>
      <w:r>
        <w:t xml:space="preserve"> sind, wie hernach </w:t>
      </w:r>
      <w:proofErr w:type="spellStart"/>
      <w:r>
        <w:t>volgen</w:t>
      </w:r>
      <w:proofErr w:type="spellEnd"/>
      <w:r>
        <w:t xml:space="preserve"> </w:t>
      </w:r>
      <w:proofErr w:type="spellStart"/>
      <w:r>
        <w:t>wirt</w:t>
      </w:r>
      <w:proofErr w:type="spellEnd"/>
      <w:r>
        <w:t xml:space="preserve">. </w:t>
      </w:r>
    </w:p>
    <w:p w14:paraId="45A0B650" w14:textId="77777777" w:rsidR="009B4A2E" w:rsidRDefault="009B4A2E" w:rsidP="009B4A2E">
      <w:pPr>
        <w:pStyle w:val="berschrift3"/>
      </w:pPr>
      <w:r>
        <w:t>III.</w:t>
      </w:r>
    </w:p>
    <w:p w14:paraId="417F071C" w14:textId="77777777" w:rsidR="009B4A2E" w:rsidRDefault="009B4A2E" w:rsidP="009B4A2E">
      <w:pPr>
        <w:pStyle w:val="StandardWeb"/>
      </w:pPr>
      <w:proofErr w:type="spellStart"/>
      <w:r>
        <w:t>Wyter</w:t>
      </w:r>
      <w:proofErr w:type="spellEnd"/>
      <w:r>
        <w:t xml:space="preserve"> sind noch </w:t>
      </w:r>
      <w:proofErr w:type="spellStart"/>
      <w:r>
        <w:t>vil</w:t>
      </w:r>
      <w:proofErr w:type="spellEnd"/>
      <w:r>
        <w:t xml:space="preserve"> </w:t>
      </w:r>
      <w:proofErr w:type="spellStart"/>
      <w:r>
        <w:t>magi</w:t>
      </w:r>
      <w:proofErr w:type="spellEnd"/>
      <w:r>
        <w:t xml:space="preserve">, </w:t>
      </w:r>
      <w:proofErr w:type="spellStart"/>
      <w:r>
        <w:t>mathematici</w:t>
      </w:r>
      <w:proofErr w:type="spellEnd"/>
      <w:r>
        <w:t xml:space="preserve">, </w:t>
      </w:r>
      <w:proofErr w:type="spellStart"/>
      <w:r>
        <w:t>sternen</w:t>
      </w:r>
      <w:proofErr w:type="spellEnd"/>
      <w:r>
        <w:t xml:space="preserve"> </w:t>
      </w:r>
      <w:proofErr w:type="spellStart"/>
      <w:r>
        <w:t>säher</w:t>
      </w:r>
      <w:proofErr w:type="spellEnd"/>
      <w:r>
        <w:t xml:space="preserve">, </w:t>
      </w:r>
      <w:proofErr w:type="spellStart"/>
      <w:r>
        <w:t>planeten</w:t>
      </w:r>
      <w:proofErr w:type="spellEnd"/>
      <w:r>
        <w:t xml:space="preserve"> </w:t>
      </w:r>
      <w:proofErr w:type="spellStart"/>
      <w:r>
        <w:t>prediger</w:t>
      </w:r>
      <w:proofErr w:type="spellEnd"/>
      <w:r>
        <w:t xml:space="preserve"> und tag </w:t>
      </w:r>
      <w:proofErr w:type="spellStart"/>
      <w:r>
        <w:t>weller</w:t>
      </w:r>
      <w:proofErr w:type="spellEnd"/>
      <w:r>
        <w:t xml:space="preserve">, welche </w:t>
      </w:r>
      <w:proofErr w:type="spellStart"/>
      <w:r>
        <w:t>uss</w:t>
      </w:r>
      <w:proofErr w:type="spellEnd"/>
      <w:r>
        <w:t xml:space="preserve"> dem </w:t>
      </w:r>
      <w:proofErr w:type="spellStart"/>
      <w:r>
        <w:t>gestirn</w:t>
      </w:r>
      <w:proofErr w:type="spellEnd"/>
      <w:r>
        <w:t xml:space="preserve"> und </w:t>
      </w:r>
      <w:proofErr w:type="spellStart"/>
      <w:r>
        <w:t>dess</w:t>
      </w:r>
      <w:proofErr w:type="spellEnd"/>
      <w:r>
        <w:t xml:space="preserve"> </w:t>
      </w:r>
      <w:proofErr w:type="spellStart"/>
      <w:r>
        <w:t>gstirns</w:t>
      </w:r>
      <w:proofErr w:type="spellEnd"/>
      <w:r>
        <w:t xml:space="preserve"> </w:t>
      </w:r>
      <w:proofErr w:type="spellStart"/>
      <w:r>
        <w:t>lauff</w:t>
      </w:r>
      <w:proofErr w:type="spellEnd"/>
      <w:r>
        <w:t xml:space="preserve"> </w:t>
      </w:r>
      <w:proofErr w:type="spellStart"/>
      <w:r>
        <w:t>nütt</w:t>
      </w:r>
      <w:proofErr w:type="spellEnd"/>
      <w:r>
        <w:t xml:space="preserve"> nun </w:t>
      </w:r>
      <w:proofErr w:type="spellStart"/>
      <w:r>
        <w:t>künfftige</w:t>
      </w:r>
      <w:proofErr w:type="spellEnd"/>
      <w:r>
        <w:t xml:space="preserve"> ding </w:t>
      </w:r>
      <w:proofErr w:type="spellStart"/>
      <w:r>
        <w:t>vorzuosagen</w:t>
      </w:r>
      <w:proofErr w:type="spellEnd"/>
      <w:r>
        <w:t xml:space="preserve"> </w:t>
      </w:r>
      <w:proofErr w:type="spellStart"/>
      <w:r>
        <w:t>understond</w:t>
      </w:r>
      <w:proofErr w:type="spellEnd"/>
      <w:r>
        <w:t xml:space="preserve">, </w:t>
      </w:r>
      <w:proofErr w:type="spellStart"/>
      <w:r>
        <w:t>sonder</w:t>
      </w:r>
      <w:proofErr w:type="spellEnd"/>
      <w:r>
        <w:t xml:space="preserve"> den </w:t>
      </w:r>
      <w:proofErr w:type="spellStart"/>
      <w:r>
        <w:t>menschen</w:t>
      </w:r>
      <w:proofErr w:type="spellEnd"/>
      <w:r>
        <w:t xml:space="preserve"> mit </w:t>
      </w:r>
      <w:proofErr w:type="spellStart"/>
      <w:r>
        <w:t>lyb</w:t>
      </w:r>
      <w:proofErr w:type="spellEnd"/>
      <w:r>
        <w:t xml:space="preserve"> und </w:t>
      </w:r>
      <w:proofErr w:type="spellStart"/>
      <w:r>
        <w:t>seel</w:t>
      </w:r>
      <w:proofErr w:type="spellEnd"/>
      <w:r>
        <w:t xml:space="preserve"> und allen </w:t>
      </w:r>
      <w:proofErr w:type="spellStart"/>
      <w:r>
        <w:t>sinen</w:t>
      </w:r>
      <w:proofErr w:type="spellEnd"/>
      <w:r>
        <w:t xml:space="preserve"> </w:t>
      </w:r>
      <w:proofErr w:type="spellStart"/>
      <w:r>
        <w:t>güeteren</w:t>
      </w:r>
      <w:proofErr w:type="spellEnd"/>
      <w:r>
        <w:t xml:space="preserve"> dem </w:t>
      </w:r>
      <w:proofErr w:type="spellStart"/>
      <w:r>
        <w:t>gstirn</w:t>
      </w:r>
      <w:proofErr w:type="spellEnd"/>
      <w:r>
        <w:t xml:space="preserve"> also </w:t>
      </w:r>
      <w:proofErr w:type="spellStart"/>
      <w:r>
        <w:t>underwerffend</w:t>
      </w:r>
      <w:proofErr w:type="spellEnd"/>
      <w:r>
        <w:t xml:space="preserve">, </w:t>
      </w:r>
      <w:proofErr w:type="spellStart"/>
      <w:r>
        <w:t>dz</w:t>
      </w:r>
      <w:proofErr w:type="spellEnd"/>
      <w:r>
        <w:t xml:space="preserve"> es in innen </w:t>
      </w:r>
      <w:proofErr w:type="spellStart"/>
      <w:r>
        <w:t>krefftiklich</w:t>
      </w:r>
      <w:proofErr w:type="spellEnd"/>
      <w:r>
        <w:t xml:space="preserve"> </w:t>
      </w:r>
      <w:proofErr w:type="spellStart"/>
      <w:r>
        <w:t>würke</w:t>
      </w:r>
      <w:proofErr w:type="spellEnd"/>
      <w:r>
        <w:t xml:space="preserve">. Welche </w:t>
      </w:r>
      <w:proofErr w:type="spellStart"/>
      <w:r>
        <w:t>under</w:t>
      </w:r>
      <w:proofErr w:type="spellEnd"/>
      <w:r>
        <w:t xml:space="preserve"> dem </w:t>
      </w:r>
      <w:proofErr w:type="spellStart"/>
      <w:r>
        <w:t>planeten</w:t>
      </w:r>
      <w:proofErr w:type="spellEnd"/>
      <w:r>
        <w:t xml:space="preserve"> Venus geboren, </w:t>
      </w:r>
      <w:proofErr w:type="spellStart"/>
      <w:r>
        <w:t>müessend</w:t>
      </w:r>
      <w:proofErr w:type="spellEnd"/>
      <w:r>
        <w:t xml:space="preserve"> </w:t>
      </w:r>
      <w:proofErr w:type="spellStart"/>
      <w:r>
        <w:t>buolen</w:t>
      </w:r>
      <w:proofErr w:type="spellEnd"/>
      <w:r>
        <w:t xml:space="preserve">, welche </w:t>
      </w:r>
      <w:proofErr w:type="spellStart"/>
      <w:r>
        <w:t>under</w:t>
      </w:r>
      <w:proofErr w:type="spellEnd"/>
      <w:r>
        <w:t xml:space="preserve"> Marte, die </w:t>
      </w:r>
      <w:proofErr w:type="spellStart"/>
      <w:r>
        <w:t>müessend</w:t>
      </w:r>
      <w:proofErr w:type="spellEnd"/>
      <w:r>
        <w:t xml:space="preserve"> </w:t>
      </w:r>
      <w:proofErr w:type="spellStart"/>
      <w:r>
        <w:t>haderen</w:t>
      </w:r>
      <w:proofErr w:type="spellEnd"/>
      <w:r>
        <w:t xml:space="preserve"> und kriegen, welche </w:t>
      </w:r>
      <w:proofErr w:type="spellStart"/>
      <w:r>
        <w:t>under</w:t>
      </w:r>
      <w:proofErr w:type="spellEnd"/>
      <w:r>
        <w:t xml:space="preserve"> dem Saturno, die </w:t>
      </w:r>
      <w:proofErr w:type="spellStart"/>
      <w:r>
        <w:t>müessend</w:t>
      </w:r>
      <w:proofErr w:type="spellEnd"/>
      <w:r>
        <w:t xml:space="preserve"> </w:t>
      </w:r>
      <w:proofErr w:type="spellStart"/>
      <w:r>
        <w:t>stälen</w:t>
      </w:r>
      <w:proofErr w:type="spellEnd"/>
      <w:r>
        <w:t xml:space="preserve"> etc. Also sagend </w:t>
      </w:r>
      <w:proofErr w:type="spellStart"/>
      <w:r>
        <w:t>sy</w:t>
      </w:r>
      <w:proofErr w:type="spellEnd"/>
      <w:r>
        <w:t xml:space="preserve"> auch, </w:t>
      </w:r>
      <w:proofErr w:type="spellStart"/>
      <w:r>
        <w:t>ettliche</w:t>
      </w:r>
      <w:proofErr w:type="spellEnd"/>
      <w:r>
        <w:t xml:space="preserve"> tag </w:t>
      </w:r>
      <w:proofErr w:type="spellStart"/>
      <w:r>
        <w:t>syend</w:t>
      </w:r>
      <w:proofErr w:type="spellEnd"/>
      <w:r>
        <w:t xml:space="preserve"> </w:t>
      </w:r>
      <w:proofErr w:type="spellStart"/>
      <w:r>
        <w:t>verworffen</w:t>
      </w:r>
      <w:proofErr w:type="spellEnd"/>
      <w:r>
        <w:t xml:space="preserve">, und </w:t>
      </w:r>
      <w:proofErr w:type="spellStart"/>
      <w:r>
        <w:t>dz</w:t>
      </w:r>
      <w:proofErr w:type="spellEnd"/>
      <w:r>
        <w:t xml:space="preserve"> und </w:t>
      </w:r>
      <w:proofErr w:type="spellStart"/>
      <w:r>
        <w:t>yenes</w:t>
      </w:r>
      <w:proofErr w:type="spellEnd"/>
      <w:r>
        <w:t xml:space="preserve"> </w:t>
      </w:r>
      <w:proofErr w:type="spellStart"/>
      <w:r>
        <w:t>sye</w:t>
      </w:r>
      <w:proofErr w:type="spellEnd"/>
      <w:r>
        <w:t xml:space="preserve"> uff </w:t>
      </w:r>
      <w:proofErr w:type="spellStart"/>
      <w:r>
        <w:t>disen</w:t>
      </w:r>
      <w:proofErr w:type="spellEnd"/>
      <w:r>
        <w:t xml:space="preserve"> und </w:t>
      </w:r>
      <w:proofErr w:type="spellStart"/>
      <w:r>
        <w:t>yenen</w:t>
      </w:r>
      <w:proofErr w:type="spellEnd"/>
      <w:r>
        <w:t xml:space="preserve"> tag </w:t>
      </w:r>
      <w:proofErr w:type="spellStart"/>
      <w:r>
        <w:t>nütt</w:t>
      </w:r>
      <w:proofErr w:type="spellEnd"/>
      <w:r>
        <w:t xml:space="preserve"> </w:t>
      </w:r>
      <w:proofErr w:type="spellStart"/>
      <w:r>
        <w:t>guot</w:t>
      </w:r>
      <w:proofErr w:type="spellEnd"/>
      <w:r>
        <w:t xml:space="preserve"> </w:t>
      </w:r>
      <w:proofErr w:type="spellStart"/>
      <w:r>
        <w:t>zethuon</w:t>
      </w:r>
      <w:proofErr w:type="spellEnd"/>
      <w:r>
        <w:t xml:space="preserve">. </w:t>
      </w:r>
      <w:proofErr w:type="spellStart"/>
      <w:r>
        <w:t>Dardurch</w:t>
      </w:r>
      <w:proofErr w:type="spellEnd"/>
      <w:r>
        <w:t xml:space="preserve"> die </w:t>
      </w:r>
      <w:proofErr w:type="spellStart"/>
      <w:r>
        <w:t>menschen</w:t>
      </w:r>
      <w:proofErr w:type="spellEnd"/>
      <w:r>
        <w:t xml:space="preserve">, </w:t>
      </w:r>
      <w:proofErr w:type="spellStart"/>
      <w:r>
        <w:t>abgefüert</w:t>
      </w:r>
      <w:proofErr w:type="spellEnd"/>
      <w:r>
        <w:t xml:space="preserve"> in </w:t>
      </w:r>
      <w:proofErr w:type="spellStart"/>
      <w:r>
        <w:t>aberglauben</w:t>
      </w:r>
      <w:proofErr w:type="spellEnd"/>
      <w:r>
        <w:t xml:space="preserve">, </w:t>
      </w:r>
      <w:proofErr w:type="spellStart"/>
      <w:r>
        <w:t>gottes</w:t>
      </w:r>
      <w:proofErr w:type="spellEnd"/>
      <w:r>
        <w:t xml:space="preserve"> </w:t>
      </w:r>
      <w:proofErr w:type="spellStart"/>
      <w:r>
        <w:t>fürsorg</w:t>
      </w:r>
      <w:proofErr w:type="spellEnd"/>
      <w:r>
        <w:t xml:space="preserve">, </w:t>
      </w:r>
      <w:proofErr w:type="spellStart"/>
      <w:r>
        <w:t>siner</w:t>
      </w:r>
      <w:proofErr w:type="spellEnd"/>
      <w:r>
        <w:t xml:space="preserve"> </w:t>
      </w:r>
      <w:proofErr w:type="spellStart"/>
      <w:r>
        <w:t>fürsähung</w:t>
      </w:r>
      <w:proofErr w:type="spellEnd"/>
      <w:r>
        <w:t xml:space="preserve"> und </w:t>
      </w:r>
      <w:proofErr w:type="spellStart"/>
      <w:r>
        <w:t>regierung</w:t>
      </w:r>
      <w:proofErr w:type="spellEnd"/>
      <w:r>
        <w:t xml:space="preserve"> aller dingen </w:t>
      </w:r>
      <w:proofErr w:type="spellStart"/>
      <w:r>
        <w:t>vergässend</w:t>
      </w:r>
      <w:proofErr w:type="spellEnd"/>
      <w:r>
        <w:t xml:space="preserve"> und all irr </w:t>
      </w:r>
      <w:proofErr w:type="spellStart"/>
      <w:r>
        <w:t>thuon</w:t>
      </w:r>
      <w:proofErr w:type="spellEnd"/>
      <w:r>
        <w:t xml:space="preserve"> und lassen uff </w:t>
      </w:r>
      <w:proofErr w:type="spellStart"/>
      <w:r>
        <w:t>dz</w:t>
      </w:r>
      <w:proofErr w:type="spellEnd"/>
      <w:r>
        <w:t xml:space="preserve"> </w:t>
      </w:r>
      <w:proofErr w:type="spellStart"/>
      <w:r>
        <w:t>gstirn</w:t>
      </w:r>
      <w:proofErr w:type="spellEnd"/>
      <w:r>
        <w:t xml:space="preserve">, uff die </w:t>
      </w:r>
      <w:proofErr w:type="spellStart"/>
      <w:r>
        <w:t>zeichen</w:t>
      </w:r>
      <w:proofErr w:type="spellEnd"/>
      <w:r>
        <w:t xml:space="preserve"> und </w:t>
      </w:r>
      <w:proofErr w:type="spellStart"/>
      <w:r>
        <w:t>planeten</w:t>
      </w:r>
      <w:proofErr w:type="spellEnd"/>
      <w:r>
        <w:t xml:space="preserve"> richtend und mit </w:t>
      </w:r>
      <w:proofErr w:type="spellStart"/>
      <w:r>
        <w:t>luter</w:t>
      </w:r>
      <w:proofErr w:type="spellEnd"/>
      <w:r>
        <w:t xml:space="preserve"> </w:t>
      </w:r>
      <w:proofErr w:type="spellStart"/>
      <w:r>
        <w:t>abgöttery</w:t>
      </w:r>
      <w:proofErr w:type="spellEnd"/>
      <w:r>
        <w:t xml:space="preserve"> und </w:t>
      </w:r>
      <w:proofErr w:type="spellStart"/>
      <w:r>
        <w:t>heydery</w:t>
      </w:r>
      <w:proofErr w:type="spellEnd"/>
      <w:r>
        <w:t xml:space="preserve"> </w:t>
      </w:r>
      <w:proofErr w:type="spellStart"/>
      <w:r>
        <w:t>umbgond</w:t>
      </w:r>
      <w:proofErr w:type="spellEnd"/>
      <w:r>
        <w:t xml:space="preserve">. Es sind auch </w:t>
      </w:r>
      <w:proofErr w:type="spellStart"/>
      <w:r>
        <w:t>vil</w:t>
      </w:r>
      <w:proofErr w:type="spellEnd"/>
      <w:r>
        <w:t xml:space="preserve">, die </w:t>
      </w:r>
      <w:proofErr w:type="spellStart"/>
      <w:r>
        <w:t>ire</w:t>
      </w:r>
      <w:proofErr w:type="spellEnd"/>
      <w:r>
        <w:t xml:space="preserve"> </w:t>
      </w:r>
      <w:proofErr w:type="spellStart"/>
      <w:r>
        <w:t>sünd</w:t>
      </w:r>
      <w:proofErr w:type="spellEnd"/>
      <w:r>
        <w:t xml:space="preserve"> und </w:t>
      </w:r>
      <w:proofErr w:type="spellStart"/>
      <w:r>
        <w:t>schand</w:t>
      </w:r>
      <w:proofErr w:type="spellEnd"/>
      <w:r>
        <w:t xml:space="preserve"> </w:t>
      </w:r>
      <w:proofErr w:type="spellStart"/>
      <w:r>
        <w:t>unchristenlich</w:t>
      </w:r>
      <w:proofErr w:type="spellEnd"/>
      <w:r>
        <w:t xml:space="preserve"> </w:t>
      </w:r>
      <w:proofErr w:type="spellStart"/>
      <w:r>
        <w:t>darmit</w:t>
      </w:r>
      <w:proofErr w:type="spellEnd"/>
      <w:r>
        <w:t xml:space="preserve"> </w:t>
      </w:r>
      <w:proofErr w:type="spellStart"/>
      <w:r>
        <w:t>verquanten</w:t>
      </w:r>
      <w:proofErr w:type="spellEnd"/>
      <w:r>
        <w:t xml:space="preserve"> wellend, sagend: „Ich </w:t>
      </w:r>
      <w:proofErr w:type="spellStart"/>
      <w:r>
        <w:t>muoss</w:t>
      </w:r>
      <w:proofErr w:type="spellEnd"/>
      <w:r>
        <w:t xml:space="preserve"> </w:t>
      </w:r>
      <w:proofErr w:type="spellStart"/>
      <w:r>
        <w:t>wol</w:t>
      </w:r>
      <w:proofErr w:type="spellEnd"/>
      <w:r>
        <w:t xml:space="preserve"> </w:t>
      </w:r>
      <w:proofErr w:type="spellStart"/>
      <w:r>
        <w:t>huoren</w:t>
      </w:r>
      <w:proofErr w:type="spellEnd"/>
      <w:r>
        <w:t xml:space="preserve"> und </w:t>
      </w:r>
      <w:proofErr w:type="spellStart"/>
      <w:r>
        <w:t>eebrächen</w:t>
      </w:r>
      <w:proofErr w:type="spellEnd"/>
      <w:r>
        <w:t xml:space="preserve">, </w:t>
      </w:r>
      <w:proofErr w:type="spellStart"/>
      <w:r>
        <w:t>dan</w:t>
      </w:r>
      <w:proofErr w:type="spellEnd"/>
      <w:r>
        <w:t xml:space="preserve"> ich bin ein Venus </w:t>
      </w:r>
      <w:proofErr w:type="spellStart"/>
      <w:r>
        <w:t>kind</w:t>
      </w:r>
      <w:proofErr w:type="spellEnd"/>
      <w:r>
        <w:t xml:space="preserve">“ etc. Ja du bist </w:t>
      </w:r>
      <w:proofErr w:type="spellStart"/>
      <w:r>
        <w:t>vil</w:t>
      </w:r>
      <w:proofErr w:type="spellEnd"/>
      <w:r>
        <w:t xml:space="preserve"> </w:t>
      </w:r>
      <w:proofErr w:type="spellStart"/>
      <w:r>
        <w:t>mer</w:t>
      </w:r>
      <w:proofErr w:type="spellEnd"/>
      <w:r>
        <w:t xml:space="preserve"> ein </w:t>
      </w:r>
      <w:proofErr w:type="spellStart"/>
      <w:r>
        <w:t>tüfels</w:t>
      </w:r>
      <w:proofErr w:type="spellEnd"/>
      <w:r>
        <w:t xml:space="preserve"> </w:t>
      </w:r>
      <w:proofErr w:type="spellStart"/>
      <w:r>
        <w:t>kind</w:t>
      </w:r>
      <w:proofErr w:type="spellEnd"/>
      <w:r>
        <w:t xml:space="preserve">, </w:t>
      </w:r>
      <w:proofErr w:type="spellStart"/>
      <w:r>
        <w:t>verblent</w:t>
      </w:r>
      <w:proofErr w:type="spellEnd"/>
      <w:r>
        <w:t xml:space="preserve"> durch die </w:t>
      </w:r>
      <w:proofErr w:type="spellStart"/>
      <w:r>
        <w:t>verbotten</w:t>
      </w:r>
      <w:proofErr w:type="spellEnd"/>
      <w:r>
        <w:t xml:space="preserve"> </w:t>
      </w:r>
      <w:proofErr w:type="spellStart"/>
      <w:r>
        <w:t>kunst</w:t>
      </w:r>
      <w:proofErr w:type="spellEnd"/>
      <w:r>
        <w:t xml:space="preserve"> </w:t>
      </w:r>
      <w:proofErr w:type="spellStart"/>
      <w:r>
        <w:t>dess</w:t>
      </w:r>
      <w:proofErr w:type="spellEnd"/>
      <w:r>
        <w:t xml:space="preserve"> </w:t>
      </w:r>
      <w:proofErr w:type="spellStart"/>
      <w:r>
        <w:t>sternen</w:t>
      </w:r>
      <w:proofErr w:type="spellEnd"/>
      <w:r>
        <w:t xml:space="preserve"> </w:t>
      </w:r>
      <w:proofErr w:type="spellStart"/>
      <w:r>
        <w:t>richtens</w:t>
      </w:r>
      <w:proofErr w:type="spellEnd"/>
      <w:r>
        <w:t xml:space="preserve">. Gott </w:t>
      </w:r>
      <w:proofErr w:type="spellStart"/>
      <w:r>
        <w:t>hatt</w:t>
      </w:r>
      <w:proofErr w:type="spellEnd"/>
      <w:r>
        <w:t xml:space="preserve"> die </w:t>
      </w:r>
      <w:proofErr w:type="spellStart"/>
      <w:r>
        <w:t>krafft</w:t>
      </w:r>
      <w:proofErr w:type="spellEnd"/>
      <w:r>
        <w:t xml:space="preserve"> den </w:t>
      </w:r>
      <w:proofErr w:type="spellStart"/>
      <w:r>
        <w:t>sternen</w:t>
      </w:r>
      <w:proofErr w:type="spellEnd"/>
      <w:r>
        <w:t xml:space="preserve"> </w:t>
      </w:r>
      <w:proofErr w:type="spellStart"/>
      <w:r>
        <w:t>nütt</w:t>
      </w:r>
      <w:proofErr w:type="spellEnd"/>
      <w:r>
        <w:t xml:space="preserve"> gäben; von denen </w:t>
      </w:r>
      <w:proofErr w:type="spellStart"/>
      <w:r>
        <w:t>liegenddie</w:t>
      </w:r>
      <w:proofErr w:type="spellEnd"/>
      <w:r>
        <w:t xml:space="preserve"> </w:t>
      </w:r>
      <w:proofErr w:type="spellStart"/>
      <w:r>
        <w:t>astrologi</w:t>
      </w:r>
      <w:proofErr w:type="spellEnd"/>
      <w:r>
        <w:t xml:space="preserve">. Dan die </w:t>
      </w:r>
      <w:proofErr w:type="spellStart"/>
      <w:r>
        <w:t>gschrifft</w:t>
      </w:r>
      <w:proofErr w:type="spellEnd"/>
      <w:r>
        <w:t xml:space="preserve"> </w:t>
      </w:r>
      <w:proofErr w:type="spellStart"/>
      <w:r>
        <w:t>lutet</w:t>
      </w:r>
      <w:proofErr w:type="spellEnd"/>
      <w:r>
        <w:t xml:space="preserve"> also: „</w:t>
      </w:r>
      <w:proofErr w:type="spellStart"/>
      <w:r>
        <w:t>ut</w:t>
      </w:r>
      <w:proofErr w:type="spellEnd"/>
      <w:r>
        <w:t xml:space="preserve"> </w:t>
      </w:r>
      <w:proofErr w:type="spellStart"/>
      <w:r>
        <w:t>distinguant</w:t>
      </w:r>
      <w:proofErr w:type="spellEnd"/>
      <w:r>
        <w:t xml:space="preserve"> </w:t>
      </w:r>
      <w:proofErr w:type="spellStart"/>
      <w:r>
        <w:t>inter</w:t>
      </w:r>
      <w:proofErr w:type="spellEnd"/>
      <w:r>
        <w:t xml:space="preserve"> </w:t>
      </w:r>
      <w:proofErr w:type="spellStart"/>
      <w:r>
        <w:t>diem</w:t>
      </w:r>
      <w:proofErr w:type="spellEnd"/>
      <w:r>
        <w:t xml:space="preserve"> et </w:t>
      </w:r>
      <w:proofErr w:type="spellStart"/>
      <w:r>
        <w:t>noctem</w:t>
      </w:r>
      <w:proofErr w:type="spellEnd"/>
      <w:r>
        <w:t xml:space="preserve"> </w:t>
      </w:r>
      <w:proofErr w:type="spellStart"/>
      <w:r>
        <w:t>sintque</w:t>
      </w:r>
      <w:proofErr w:type="spellEnd"/>
      <w:r>
        <w:t xml:space="preserve"> in </w:t>
      </w:r>
      <w:proofErr w:type="spellStart"/>
      <w:r>
        <w:t>signa</w:t>
      </w:r>
      <w:proofErr w:type="spellEnd"/>
      <w:r>
        <w:t xml:space="preserve"> et </w:t>
      </w:r>
      <w:proofErr w:type="spellStart"/>
      <w:r>
        <w:t>stata</w:t>
      </w:r>
      <w:proofErr w:type="spellEnd"/>
      <w:r>
        <w:t xml:space="preserve"> </w:t>
      </w:r>
      <w:proofErr w:type="spellStart"/>
      <w:r>
        <w:t>tempora</w:t>
      </w:r>
      <w:proofErr w:type="spellEnd"/>
      <w:r>
        <w:t xml:space="preserve"> in dies et annos“. Die </w:t>
      </w:r>
      <w:proofErr w:type="spellStart"/>
      <w:r>
        <w:t>selb</w:t>
      </w:r>
      <w:proofErr w:type="spellEnd"/>
      <w:r>
        <w:t xml:space="preserve"> </w:t>
      </w:r>
      <w:proofErr w:type="spellStart"/>
      <w:r>
        <w:t>gschrift</w:t>
      </w:r>
      <w:proofErr w:type="spellEnd"/>
      <w:r>
        <w:t xml:space="preserve"> </w:t>
      </w:r>
      <w:proofErr w:type="spellStart"/>
      <w:r>
        <w:t>züget</w:t>
      </w:r>
      <w:proofErr w:type="spellEnd"/>
      <w:r>
        <w:t xml:space="preserve"> auch, </w:t>
      </w:r>
      <w:proofErr w:type="spellStart"/>
      <w:r>
        <w:t>dz</w:t>
      </w:r>
      <w:proofErr w:type="spellEnd"/>
      <w:r>
        <w:t xml:space="preserve"> Esau und Jacob </w:t>
      </w:r>
      <w:proofErr w:type="spellStart"/>
      <w:r>
        <w:t>under</w:t>
      </w:r>
      <w:proofErr w:type="spellEnd"/>
      <w:r>
        <w:t xml:space="preserve"> </w:t>
      </w:r>
      <w:proofErr w:type="spellStart"/>
      <w:r>
        <w:t>eim</w:t>
      </w:r>
      <w:proofErr w:type="spellEnd"/>
      <w:r>
        <w:t xml:space="preserve"> </w:t>
      </w:r>
      <w:proofErr w:type="spellStart"/>
      <w:r>
        <w:t>planeten</w:t>
      </w:r>
      <w:proofErr w:type="spellEnd"/>
      <w:r>
        <w:t xml:space="preserve"> geboren, und </w:t>
      </w:r>
      <w:proofErr w:type="spellStart"/>
      <w:r>
        <w:t>werdent</w:t>
      </w:r>
      <w:proofErr w:type="spellEnd"/>
      <w:r>
        <w:t xml:space="preserve"> noch </w:t>
      </w:r>
      <w:proofErr w:type="spellStart"/>
      <w:r>
        <w:t>vil</w:t>
      </w:r>
      <w:proofErr w:type="spellEnd"/>
      <w:r>
        <w:t xml:space="preserve"> </w:t>
      </w:r>
      <w:proofErr w:type="spellStart"/>
      <w:r>
        <w:t>tuset</w:t>
      </w:r>
      <w:proofErr w:type="spellEnd"/>
      <w:r>
        <w:t xml:space="preserve"> </w:t>
      </w:r>
      <w:proofErr w:type="spellStart"/>
      <w:r>
        <w:t>menschen</w:t>
      </w:r>
      <w:proofErr w:type="spellEnd"/>
      <w:r>
        <w:t xml:space="preserve"> </w:t>
      </w:r>
      <w:proofErr w:type="spellStart"/>
      <w:r>
        <w:t>under</w:t>
      </w:r>
      <w:proofErr w:type="spellEnd"/>
      <w:r>
        <w:t xml:space="preserve"> einem </w:t>
      </w:r>
      <w:proofErr w:type="spellStart"/>
      <w:r>
        <w:t>horoscopo</w:t>
      </w:r>
      <w:proofErr w:type="spellEnd"/>
      <w:r>
        <w:t xml:space="preserve"> geboren, die aber </w:t>
      </w:r>
      <w:proofErr w:type="spellStart"/>
      <w:r>
        <w:t>unglyche</w:t>
      </w:r>
      <w:proofErr w:type="spellEnd"/>
      <w:r>
        <w:t xml:space="preserve"> arten habend. Und ob </w:t>
      </w:r>
      <w:proofErr w:type="spellStart"/>
      <w:r>
        <w:t>glych</w:t>
      </w:r>
      <w:proofErr w:type="spellEnd"/>
      <w:r>
        <w:t xml:space="preserve"> </w:t>
      </w:r>
      <w:proofErr w:type="spellStart"/>
      <w:r>
        <w:t>wol</w:t>
      </w:r>
      <w:proofErr w:type="spellEnd"/>
      <w:r>
        <w:t xml:space="preserve"> im </w:t>
      </w:r>
      <w:proofErr w:type="spellStart"/>
      <w:r>
        <w:t>uffgenden</w:t>
      </w:r>
      <w:proofErr w:type="spellEnd"/>
      <w:r>
        <w:t xml:space="preserve"> und </w:t>
      </w:r>
      <w:proofErr w:type="spellStart"/>
      <w:r>
        <w:t>nidergenden</w:t>
      </w:r>
      <w:proofErr w:type="spellEnd"/>
      <w:r>
        <w:t xml:space="preserve">, im wachsenden und </w:t>
      </w:r>
      <w:proofErr w:type="spellStart"/>
      <w:r>
        <w:t>schwynenden</w:t>
      </w:r>
      <w:proofErr w:type="spellEnd"/>
      <w:r>
        <w:t xml:space="preserve"> </w:t>
      </w:r>
      <w:proofErr w:type="spellStart"/>
      <w:r>
        <w:t>mon</w:t>
      </w:r>
      <w:proofErr w:type="spellEnd"/>
      <w:r>
        <w:t xml:space="preserve"> man ander und ander ding, </w:t>
      </w:r>
      <w:proofErr w:type="spellStart"/>
      <w:r>
        <w:t>dz</w:t>
      </w:r>
      <w:proofErr w:type="spellEnd"/>
      <w:r>
        <w:t xml:space="preserve"> </w:t>
      </w:r>
      <w:proofErr w:type="spellStart"/>
      <w:r>
        <w:t>nittsich</w:t>
      </w:r>
      <w:proofErr w:type="spellEnd"/>
      <w:r>
        <w:t xml:space="preserve"> oder </w:t>
      </w:r>
      <w:proofErr w:type="spellStart"/>
      <w:r>
        <w:t>obsich</w:t>
      </w:r>
      <w:proofErr w:type="spellEnd"/>
      <w:r>
        <w:t xml:space="preserve"> wachsen </w:t>
      </w:r>
      <w:proofErr w:type="spellStart"/>
      <w:r>
        <w:t>sol</w:t>
      </w:r>
      <w:proofErr w:type="spellEnd"/>
      <w:r>
        <w:t xml:space="preserve">, </w:t>
      </w:r>
      <w:proofErr w:type="spellStart"/>
      <w:r>
        <w:t>sayt</w:t>
      </w:r>
      <w:proofErr w:type="spellEnd"/>
      <w:r>
        <w:t xml:space="preserve"> und </w:t>
      </w:r>
      <w:proofErr w:type="spellStart"/>
      <w:r>
        <w:t>dz</w:t>
      </w:r>
      <w:proofErr w:type="spellEnd"/>
      <w:r>
        <w:t xml:space="preserve"> holz </w:t>
      </w:r>
      <w:proofErr w:type="spellStart"/>
      <w:r>
        <w:t>zuo</w:t>
      </w:r>
      <w:proofErr w:type="spellEnd"/>
      <w:r>
        <w:t xml:space="preserve"> </w:t>
      </w:r>
      <w:proofErr w:type="spellStart"/>
      <w:r>
        <w:t>bestimpter</w:t>
      </w:r>
      <w:proofErr w:type="spellEnd"/>
      <w:r>
        <w:t xml:space="preserve"> </w:t>
      </w:r>
      <w:proofErr w:type="spellStart"/>
      <w:r>
        <w:t>zyt</w:t>
      </w:r>
      <w:proofErr w:type="spellEnd"/>
      <w:r>
        <w:t xml:space="preserve"> </w:t>
      </w:r>
      <w:proofErr w:type="spellStart"/>
      <w:r>
        <w:t>felt</w:t>
      </w:r>
      <w:proofErr w:type="spellEnd"/>
      <w:r>
        <w:t xml:space="preserve">, so </w:t>
      </w:r>
      <w:proofErr w:type="spellStart"/>
      <w:r>
        <w:t>würkend</w:t>
      </w:r>
      <w:proofErr w:type="spellEnd"/>
      <w:r>
        <w:t xml:space="preserve"> doch die </w:t>
      </w:r>
      <w:proofErr w:type="spellStart"/>
      <w:r>
        <w:t>planeten</w:t>
      </w:r>
      <w:proofErr w:type="spellEnd"/>
      <w:r>
        <w:t xml:space="preserve"> oder </w:t>
      </w:r>
      <w:proofErr w:type="spellStart"/>
      <w:r>
        <w:t>dz</w:t>
      </w:r>
      <w:proofErr w:type="spellEnd"/>
      <w:r>
        <w:t xml:space="preserve"> </w:t>
      </w:r>
      <w:proofErr w:type="spellStart"/>
      <w:r>
        <w:t>gstirn</w:t>
      </w:r>
      <w:proofErr w:type="spellEnd"/>
      <w:r>
        <w:t xml:space="preserve"> </w:t>
      </w:r>
      <w:proofErr w:type="spellStart"/>
      <w:r>
        <w:t>nüt</w:t>
      </w:r>
      <w:proofErr w:type="spellEnd"/>
      <w:r>
        <w:t xml:space="preserve"> in </w:t>
      </w:r>
      <w:proofErr w:type="spellStart"/>
      <w:r>
        <w:t>dess</w:t>
      </w:r>
      <w:proofErr w:type="spellEnd"/>
      <w:r>
        <w:t xml:space="preserve"> </w:t>
      </w:r>
      <w:proofErr w:type="spellStart"/>
      <w:r>
        <w:t>menschen</w:t>
      </w:r>
      <w:proofErr w:type="spellEnd"/>
      <w:r>
        <w:t xml:space="preserve"> </w:t>
      </w:r>
      <w:proofErr w:type="spellStart"/>
      <w:r>
        <w:t>seel</w:t>
      </w:r>
      <w:proofErr w:type="spellEnd"/>
      <w:r>
        <w:t xml:space="preserve">, </w:t>
      </w:r>
      <w:proofErr w:type="spellStart"/>
      <w:r>
        <w:t>eer</w:t>
      </w:r>
      <w:proofErr w:type="spellEnd"/>
      <w:r>
        <w:t xml:space="preserve">, </w:t>
      </w:r>
      <w:proofErr w:type="spellStart"/>
      <w:r>
        <w:t>lyb</w:t>
      </w:r>
      <w:proofErr w:type="spellEnd"/>
      <w:r>
        <w:t xml:space="preserve"> und </w:t>
      </w:r>
      <w:proofErr w:type="spellStart"/>
      <w:r>
        <w:t>guot</w:t>
      </w:r>
      <w:proofErr w:type="spellEnd"/>
      <w:r>
        <w:t xml:space="preserve">. </w:t>
      </w:r>
      <w:proofErr w:type="spellStart"/>
      <w:r>
        <w:t>Gleubig</w:t>
      </w:r>
      <w:proofErr w:type="spellEnd"/>
      <w:r>
        <w:t xml:space="preserve"> </w:t>
      </w:r>
      <w:proofErr w:type="spellStart"/>
      <w:r>
        <w:t>lüth</w:t>
      </w:r>
      <w:proofErr w:type="spellEnd"/>
      <w:r>
        <w:t xml:space="preserve"> </w:t>
      </w:r>
      <w:proofErr w:type="spellStart"/>
      <w:r>
        <w:t>wüssend</w:t>
      </w:r>
      <w:proofErr w:type="spellEnd"/>
      <w:r>
        <w:t xml:space="preserve">, </w:t>
      </w:r>
      <w:proofErr w:type="spellStart"/>
      <w:r>
        <w:t>dz</w:t>
      </w:r>
      <w:proofErr w:type="spellEnd"/>
      <w:r>
        <w:t xml:space="preserve"> </w:t>
      </w:r>
      <w:proofErr w:type="spellStart"/>
      <w:r>
        <w:t>sy</w:t>
      </w:r>
      <w:proofErr w:type="spellEnd"/>
      <w:r>
        <w:t xml:space="preserve"> der </w:t>
      </w:r>
      <w:proofErr w:type="spellStart"/>
      <w:r>
        <w:t>verordnung</w:t>
      </w:r>
      <w:proofErr w:type="spellEnd"/>
      <w:r>
        <w:t xml:space="preserve"> </w:t>
      </w:r>
      <w:proofErr w:type="spellStart"/>
      <w:r>
        <w:t>gottes</w:t>
      </w:r>
      <w:proofErr w:type="spellEnd"/>
      <w:r>
        <w:t xml:space="preserve"> </w:t>
      </w:r>
      <w:proofErr w:type="spellStart"/>
      <w:r>
        <w:t>underworffen</w:t>
      </w:r>
      <w:proofErr w:type="spellEnd"/>
      <w:r>
        <w:t xml:space="preserve"> sind, </w:t>
      </w:r>
      <w:proofErr w:type="spellStart"/>
      <w:r>
        <w:t>sähend</w:t>
      </w:r>
      <w:proofErr w:type="spellEnd"/>
      <w:r>
        <w:t xml:space="preserve"> in allem </w:t>
      </w:r>
      <w:proofErr w:type="spellStart"/>
      <w:r>
        <w:t>irem</w:t>
      </w:r>
      <w:proofErr w:type="spellEnd"/>
      <w:r>
        <w:t xml:space="preserve"> </w:t>
      </w:r>
      <w:proofErr w:type="spellStart"/>
      <w:r>
        <w:t>thuon</w:t>
      </w:r>
      <w:proofErr w:type="spellEnd"/>
      <w:r>
        <w:t xml:space="preserve"> und lassen uff </w:t>
      </w:r>
      <w:proofErr w:type="spellStart"/>
      <w:r>
        <w:t>gott</w:t>
      </w:r>
      <w:proofErr w:type="spellEnd"/>
      <w:r>
        <w:t xml:space="preserve"> und gar </w:t>
      </w:r>
      <w:proofErr w:type="spellStart"/>
      <w:r>
        <w:t>nütt</w:t>
      </w:r>
      <w:proofErr w:type="spellEnd"/>
      <w:r>
        <w:t xml:space="preserve"> uff die </w:t>
      </w:r>
      <w:proofErr w:type="spellStart"/>
      <w:r>
        <w:t>astrology</w:t>
      </w:r>
      <w:proofErr w:type="spellEnd"/>
      <w:r>
        <w:t xml:space="preserve">, die im </w:t>
      </w:r>
      <w:proofErr w:type="spellStart"/>
      <w:r>
        <w:t>wort</w:t>
      </w:r>
      <w:proofErr w:type="spellEnd"/>
      <w:r>
        <w:t xml:space="preserve"> </w:t>
      </w:r>
      <w:proofErr w:type="spellStart"/>
      <w:r>
        <w:t>gottes</w:t>
      </w:r>
      <w:proofErr w:type="spellEnd"/>
      <w:r>
        <w:t xml:space="preserve"> </w:t>
      </w:r>
      <w:proofErr w:type="spellStart"/>
      <w:r>
        <w:t>verworffen</w:t>
      </w:r>
      <w:proofErr w:type="spellEnd"/>
      <w:r>
        <w:t xml:space="preserve"> </w:t>
      </w:r>
      <w:proofErr w:type="spellStart"/>
      <w:r>
        <w:t>wirt</w:t>
      </w:r>
      <w:proofErr w:type="spellEnd"/>
      <w:r>
        <w:t xml:space="preserve"> </w:t>
      </w:r>
      <w:proofErr w:type="spellStart"/>
      <w:r>
        <w:t>Jsa</w:t>
      </w:r>
      <w:proofErr w:type="spellEnd"/>
      <w:r>
        <w:t xml:space="preserve">. 47 </w:t>
      </w:r>
      <w:proofErr w:type="spellStart"/>
      <w:r>
        <w:t>Jere</w:t>
      </w:r>
      <w:proofErr w:type="spellEnd"/>
      <w:r>
        <w:t xml:space="preserve">. 10 </w:t>
      </w:r>
      <w:proofErr w:type="spellStart"/>
      <w:r>
        <w:t>Miche</w:t>
      </w:r>
      <w:proofErr w:type="spellEnd"/>
      <w:r>
        <w:t xml:space="preserve">. 5 etc. So habend auch die uralten </w:t>
      </w:r>
      <w:proofErr w:type="spellStart"/>
      <w:r>
        <w:t>lerer</w:t>
      </w:r>
      <w:proofErr w:type="spellEnd"/>
      <w:r>
        <w:t xml:space="preserve"> all einhellig die </w:t>
      </w:r>
      <w:proofErr w:type="spellStart"/>
      <w:r>
        <w:t>astrologiam</w:t>
      </w:r>
      <w:proofErr w:type="spellEnd"/>
      <w:r>
        <w:t xml:space="preserve"> </w:t>
      </w:r>
      <w:proofErr w:type="spellStart"/>
      <w:r>
        <w:t>verworffen</w:t>
      </w:r>
      <w:proofErr w:type="spellEnd"/>
      <w:r>
        <w:t xml:space="preserve">, ob </w:t>
      </w:r>
      <w:proofErr w:type="spellStart"/>
      <w:r>
        <w:t>sy</w:t>
      </w:r>
      <w:proofErr w:type="spellEnd"/>
      <w:r>
        <w:t xml:space="preserve"> </w:t>
      </w:r>
      <w:proofErr w:type="spellStart"/>
      <w:r>
        <w:t>glych</w:t>
      </w:r>
      <w:proofErr w:type="spellEnd"/>
      <w:r>
        <w:t xml:space="preserve"> </w:t>
      </w:r>
      <w:proofErr w:type="spellStart"/>
      <w:r>
        <w:t>astronomiam</w:t>
      </w:r>
      <w:proofErr w:type="spellEnd"/>
      <w:r>
        <w:t xml:space="preserve"> </w:t>
      </w:r>
      <w:proofErr w:type="spellStart"/>
      <w:r>
        <w:t>ettlicher</w:t>
      </w:r>
      <w:proofErr w:type="spellEnd"/>
      <w:r>
        <w:t xml:space="preserve"> </w:t>
      </w:r>
      <w:proofErr w:type="spellStart"/>
      <w:r>
        <w:t>masen</w:t>
      </w:r>
      <w:proofErr w:type="spellEnd"/>
      <w:r>
        <w:t xml:space="preserve"> </w:t>
      </w:r>
      <w:proofErr w:type="spellStart"/>
      <w:r>
        <w:t>nüz</w:t>
      </w:r>
      <w:proofErr w:type="spellEnd"/>
      <w:r>
        <w:t xml:space="preserve"> sin </w:t>
      </w:r>
      <w:proofErr w:type="spellStart"/>
      <w:r>
        <w:t>erkent</w:t>
      </w:r>
      <w:proofErr w:type="spellEnd"/>
      <w:r>
        <w:t xml:space="preserve">. </w:t>
      </w:r>
    </w:p>
    <w:p w14:paraId="4140942A" w14:textId="77777777" w:rsidR="009B4A2E" w:rsidRDefault="009B4A2E" w:rsidP="009B4A2E">
      <w:pPr>
        <w:pStyle w:val="berschrift3"/>
      </w:pPr>
      <w:proofErr w:type="spellStart"/>
      <w:r>
        <w:t>IIII</w:t>
      </w:r>
      <w:proofErr w:type="spellEnd"/>
      <w:r>
        <w:t>.</w:t>
      </w:r>
    </w:p>
    <w:p w14:paraId="6580E4AD" w14:textId="77777777" w:rsidR="009B4A2E" w:rsidRDefault="009B4A2E" w:rsidP="009B4A2E">
      <w:pPr>
        <w:pStyle w:val="StandardWeb"/>
      </w:pPr>
      <w:proofErr w:type="spellStart"/>
      <w:r>
        <w:t>Under</w:t>
      </w:r>
      <w:proofErr w:type="spellEnd"/>
      <w:r>
        <w:t xml:space="preserve"> die </w:t>
      </w:r>
      <w:proofErr w:type="spellStart"/>
      <w:r>
        <w:t>verbotten</w:t>
      </w:r>
      <w:proofErr w:type="spellEnd"/>
      <w:r>
        <w:t xml:space="preserve"> </w:t>
      </w:r>
      <w:proofErr w:type="spellStart"/>
      <w:r>
        <w:t>künst</w:t>
      </w:r>
      <w:proofErr w:type="spellEnd"/>
      <w:r>
        <w:t xml:space="preserve"> ist </w:t>
      </w:r>
      <w:proofErr w:type="spellStart"/>
      <w:r>
        <w:t>voruss</w:t>
      </w:r>
      <w:proofErr w:type="spellEnd"/>
      <w:r>
        <w:t xml:space="preserve"> </w:t>
      </w:r>
      <w:proofErr w:type="spellStart"/>
      <w:r>
        <w:t>dz</w:t>
      </w:r>
      <w:proofErr w:type="spellEnd"/>
      <w:r>
        <w:t xml:space="preserve"> </w:t>
      </w:r>
      <w:proofErr w:type="spellStart"/>
      <w:r>
        <w:t>zuo</w:t>
      </w:r>
      <w:proofErr w:type="spellEnd"/>
      <w:r>
        <w:t xml:space="preserve"> </w:t>
      </w:r>
      <w:proofErr w:type="spellStart"/>
      <w:r>
        <w:t>zellen</w:t>
      </w:r>
      <w:proofErr w:type="spellEnd"/>
      <w:r>
        <w:t xml:space="preserve">, </w:t>
      </w:r>
      <w:proofErr w:type="spellStart"/>
      <w:r>
        <w:t>dz</w:t>
      </w:r>
      <w:proofErr w:type="spellEnd"/>
      <w:r>
        <w:t xml:space="preserve"> </w:t>
      </w:r>
      <w:proofErr w:type="spellStart"/>
      <w:r>
        <w:t>ettliche</w:t>
      </w:r>
      <w:proofErr w:type="spellEnd"/>
      <w:r>
        <w:t xml:space="preserve"> die </w:t>
      </w:r>
      <w:proofErr w:type="spellStart"/>
      <w:r>
        <w:t>abgstorbnen</w:t>
      </w:r>
      <w:proofErr w:type="spellEnd"/>
      <w:r>
        <w:t xml:space="preserve">, als </w:t>
      </w:r>
      <w:proofErr w:type="spellStart"/>
      <w:r>
        <w:t>sy</w:t>
      </w:r>
      <w:proofErr w:type="spellEnd"/>
      <w:r>
        <w:t xml:space="preserve"> </w:t>
      </w:r>
      <w:proofErr w:type="spellStart"/>
      <w:r>
        <w:t>wenend</w:t>
      </w:r>
      <w:proofErr w:type="spellEnd"/>
      <w:r>
        <w:t xml:space="preserve">, von todten </w:t>
      </w:r>
      <w:proofErr w:type="spellStart"/>
      <w:r>
        <w:t>ufferwekend</w:t>
      </w:r>
      <w:proofErr w:type="spellEnd"/>
      <w:r>
        <w:t xml:space="preserve"> und </w:t>
      </w:r>
      <w:proofErr w:type="spellStart"/>
      <w:r>
        <w:t>sy</w:t>
      </w:r>
      <w:proofErr w:type="spellEnd"/>
      <w:r>
        <w:t xml:space="preserve"> </w:t>
      </w:r>
      <w:proofErr w:type="spellStart"/>
      <w:r>
        <w:t>dan</w:t>
      </w:r>
      <w:proofErr w:type="spellEnd"/>
      <w:r>
        <w:t xml:space="preserve"> </w:t>
      </w:r>
      <w:proofErr w:type="spellStart"/>
      <w:r>
        <w:t>umb</w:t>
      </w:r>
      <w:proofErr w:type="spellEnd"/>
      <w:r>
        <w:t xml:space="preserve"> irr </w:t>
      </w:r>
      <w:proofErr w:type="spellStart"/>
      <w:r>
        <w:t>anliggen</w:t>
      </w:r>
      <w:proofErr w:type="spellEnd"/>
      <w:r>
        <w:t xml:space="preserve"> fragend, </w:t>
      </w:r>
      <w:proofErr w:type="spellStart"/>
      <w:r>
        <w:t>bscheids</w:t>
      </w:r>
      <w:proofErr w:type="spellEnd"/>
      <w:r>
        <w:t xml:space="preserve"> </w:t>
      </w:r>
      <w:proofErr w:type="spellStart"/>
      <w:r>
        <w:t>begärende</w:t>
      </w:r>
      <w:proofErr w:type="spellEnd"/>
      <w:r>
        <w:t xml:space="preserve">, als Saul that etc. 1. Sam. 28. </w:t>
      </w:r>
      <w:proofErr w:type="spellStart"/>
      <w:r>
        <w:t>Dz</w:t>
      </w:r>
      <w:proofErr w:type="spellEnd"/>
      <w:r>
        <w:t xml:space="preserve"> ist aber ein </w:t>
      </w:r>
      <w:proofErr w:type="spellStart"/>
      <w:r>
        <w:t>luterer</w:t>
      </w:r>
      <w:proofErr w:type="spellEnd"/>
      <w:r>
        <w:t xml:space="preserve"> betrug </w:t>
      </w:r>
      <w:proofErr w:type="spellStart"/>
      <w:r>
        <w:t>dess</w:t>
      </w:r>
      <w:proofErr w:type="spellEnd"/>
      <w:r>
        <w:t xml:space="preserve"> </w:t>
      </w:r>
      <w:proofErr w:type="spellStart"/>
      <w:r>
        <w:t>tüfels</w:t>
      </w:r>
      <w:proofErr w:type="spellEnd"/>
      <w:r>
        <w:t xml:space="preserve">, der sich auch in ein </w:t>
      </w:r>
      <w:proofErr w:type="spellStart"/>
      <w:r>
        <w:t>gstalt</w:t>
      </w:r>
      <w:proofErr w:type="spellEnd"/>
      <w:r>
        <w:t xml:space="preserve"> eins </w:t>
      </w:r>
      <w:proofErr w:type="spellStart"/>
      <w:r>
        <w:t>engels</w:t>
      </w:r>
      <w:proofErr w:type="spellEnd"/>
      <w:r>
        <w:t xml:space="preserve">, 2. Cor. 11, </w:t>
      </w:r>
      <w:proofErr w:type="spellStart"/>
      <w:r>
        <w:t>vergstalten</w:t>
      </w:r>
      <w:proofErr w:type="spellEnd"/>
      <w:r>
        <w:t xml:space="preserve"> </w:t>
      </w:r>
      <w:proofErr w:type="spellStart"/>
      <w:r>
        <w:t>kan</w:t>
      </w:r>
      <w:proofErr w:type="spellEnd"/>
      <w:r>
        <w:t xml:space="preserve">, ich </w:t>
      </w:r>
      <w:proofErr w:type="spellStart"/>
      <w:r>
        <w:t>gschwig</w:t>
      </w:r>
      <w:proofErr w:type="spellEnd"/>
      <w:r>
        <w:t xml:space="preserve"> in ein </w:t>
      </w:r>
      <w:proofErr w:type="spellStart"/>
      <w:r>
        <w:t>gstalt</w:t>
      </w:r>
      <w:proofErr w:type="spellEnd"/>
      <w:r>
        <w:t xml:space="preserve"> eines </w:t>
      </w:r>
      <w:proofErr w:type="spellStart"/>
      <w:r>
        <w:t>abgestorbnens</w:t>
      </w:r>
      <w:proofErr w:type="spellEnd"/>
      <w:r>
        <w:t xml:space="preserve">. Aber der war glaub lasst </w:t>
      </w:r>
      <w:proofErr w:type="spellStart"/>
      <w:r>
        <w:t>niemer</w:t>
      </w:r>
      <w:proofErr w:type="spellEnd"/>
      <w:r>
        <w:t xml:space="preserve"> </w:t>
      </w:r>
      <w:proofErr w:type="spellStart"/>
      <w:r>
        <w:t>mer</w:t>
      </w:r>
      <w:proofErr w:type="spellEnd"/>
      <w:r>
        <w:t xml:space="preserve"> </w:t>
      </w:r>
      <w:proofErr w:type="spellStart"/>
      <w:r>
        <w:t>zuo</w:t>
      </w:r>
      <w:proofErr w:type="spellEnd"/>
      <w:r>
        <w:t xml:space="preserve">, </w:t>
      </w:r>
      <w:proofErr w:type="spellStart"/>
      <w:r>
        <w:t>dz</w:t>
      </w:r>
      <w:proofErr w:type="spellEnd"/>
      <w:r>
        <w:t xml:space="preserve"> die </w:t>
      </w:r>
      <w:proofErr w:type="spellStart"/>
      <w:r>
        <w:t>seelen</w:t>
      </w:r>
      <w:proofErr w:type="spellEnd"/>
      <w:r>
        <w:t xml:space="preserve"> noch </w:t>
      </w:r>
      <w:proofErr w:type="spellStart"/>
      <w:r>
        <w:t>irem</w:t>
      </w:r>
      <w:proofErr w:type="spellEnd"/>
      <w:r>
        <w:t xml:space="preserve"> </w:t>
      </w:r>
      <w:proofErr w:type="spellStart"/>
      <w:r>
        <w:t>abscheid</w:t>
      </w:r>
      <w:proofErr w:type="spellEnd"/>
      <w:r>
        <w:t xml:space="preserve"> vom </w:t>
      </w:r>
      <w:proofErr w:type="spellStart"/>
      <w:r>
        <w:t>lyb</w:t>
      </w:r>
      <w:proofErr w:type="spellEnd"/>
      <w:r>
        <w:t xml:space="preserve"> von denen </w:t>
      </w:r>
      <w:proofErr w:type="spellStart"/>
      <w:r>
        <w:t>orthen</w:t>
      </w:r>
      <w:proofErr w:type="spellEnd"/>
      <w:r>
        <w:t xml:space="preserve">, dahin </w:t>
      </w:r>
      <w:proofErr w:type="spellStart"/>
      <w:r>
        <w:t>sy</w:t>
      </w:r>
      <w:proofErr w:type="spellEnd"/>
      <w:r>
        <w:t xml:space="preserve"> von </w:t>
      </w:r>
      <w:proofErr w:type="spellStart"/>
      <w:r>
        <w:t>gott</w:t>
      </w:r>
      <w:proofErr w:type="spellEnd"/>
      <w:r>
        <w:t xml:space="preserve"> verurtheilt, durch den </w:t>
      </w:r>
      <w:proofErr w:type="spellStart"/>
      <w:r>
        <w:t>tüfel</w:t>
      </w:r>
      <w:proofErr w:type="spellEnd"/>
      <w:r>
        <w:t xml:space="preserve"> hin und har, wohin er </w:t>
      </w:r>
      <w:proofErr w:type="spellStart"/>
      <w:r>
        <w:t>wil</w:t>
      </w:r>
      <w:proofErr w:type="spellEnd"/>
      <w:r>
        <w:t xml:space="preserve">, </w:t>
      </w:r>
      <w:proofErr w:type="spellStart"/>
      <w:r>
        <w:t>mögind</w:t>
      </w:r>
      <w:proofErr w:type="spellEnd"/>
      <w:r>
        <w:t xml:space="preserve"> gezogen werden. „</w:t>
      </w:r>
      <w:proofErr w:type="spellStart"/>
      <w:r>
        <w:t>Iustorum</w:t>
      </w:r>
      <w:proofErr w:type="spellEnd"/>
      <w:r>
        <w:t xml:space="preserve"> </w:t>
      </w:r>
      <w:proofErr w:type="spellStart"/>
      <w:r>
        <w:t>animae</w:t>
      </w:r>
      <w:proofErr w:type="spellEnd"/>
      <w:r>
        <w:t xml:space="preserve"> in manu </w:t>
      </w:r>
      <w:proofErr w:type="spellStart"/>
      <w:r>
        <w:t>dei</w:t>
      </w:r>
      <w:proofErr w:type="spellEnd"/>
      <w:r>
        <w:t xml:space="preserve"> </w:t>
      </w:r>
      <w:proofErr w:type="spellStart"/>
      <w:r>
        <w:t>sunt</w:t>
      </w:r>
      <w:proofErr w:type="spellEnd"/>
      <w:r>
        <w:t xml:space="preserve">“, und </w:t>
      </w:r>
      <w:proofErr w:type="spellStart"/>
      <w:r>
        <w:t>dz</w:t>
      </w:r>
      <w:proofErr w:type="spellEnd"/>
      <w:r>
        <w:t xml:space="preserve"> der </w:t>
      </w:r>
      <w:proofErr w:type="spellStart"/>
      <w:r>
        <w:t>verdampten</w:t>
      </w:r>
      <w:proofErr w:type="spellEnd"/>
      <w:r>
        <w:t xml:space="preserve"> </w:t>
      </w:r>
      <w:proofErr w:type="spellStart"/>
      <w:r>
        <w:t>seelen</w:t>
      </w:r>
      <w:proofErr w:type="spellEnd"/>
      <w:r>
        <w:t xml:space="preserve"> </w:t>
      </w:r>
      <w:proofErr w:type="spellStart"/>
      <w:r>
        <w:t>werdent</w:t>
      </w:r>
      <w:proofErr w:type="spellEnd"/>
      <w:r>
        <w:t xml:space="preserve"> </w:t>
      </w:r>
      <w:proofErr w:type="spellStart"/>
      <w:r>
        <w:t>nütt</w:t>
      </w:r>
      <w:proofErr w:type="spellEnd"/>
      <w:r>
        <w:t xml:space="preserve"> </w:t>
      </w:r>
      <w:proofErr w:type="spellStart"/>
      <w:r>
        <w:t>heruss</w:t>
      </w:r>
      <w:proofErr w:type="spellEnd"/>
      <w:r>
        <w:t xml:space="preserve"> </w:t>
      </w:r>
      <w:proofErr w:type="spellStart"/>
      <w:r>
        <w:t>widerum</w:t>
      </w:r>
      <w:proofErr w:type="spellEnd"/>
      <w:r>
        <w:t xml:space="preserve"> </w:t>
      </w:r>
      <w:proofErr w:type="spellStart"/>
      <w:r>
        <w:t>zuo</w:t>
      </w:r>
      <w:proofErr w:type="spellEnd"/>
      <w:r>
        <w:t xml:space="preserve"> uns gelassen: Luc. 16. Und so uff </w:t>
      </w:r>
      <w:proofErr w:type="spellStart"/>
      <w:r>
        <w:t>hüpschen</w:t>
      </w:r>
      <w:proofErr w:type="spellEnd"/>
      <w:r>
        <w:t xml:space="preserve"> </w:t>
      </w:r>
      <w:proofErr w:type="spellStart"/>
      <w:r>
        <w:t>grund</w:t>
      </w:r>
      <w:proofErr w:type="spellEnd"/>
      <w:r>
        <w:t xml:space="preserve"> habend </w:t>
      </w:r>
      <w:proofErr w:type="spellStart"/>
      <w:r>
        <w:t>vil</w:t>
      </w:r>
      <w:proofErr w:type="spellEnd"/>
      <w:r>
        <w:t xml:space="preserve"> irr </w:t>
      </w:r>
      <w:proofErr w:type="spellStart"/>
      <w:r>
        <w:t>fablen</w:t>
      </w:r>
      <w:proofErr w:type="spellEnd"/>
      <w:r>
        <w:t xml:space="preserve"> - die </w:t>
      </w:r>
      <w:proofErr w:type="spellStart"/>
      <w:r>
        <w:t>bäpstischen</w:t>
      </w:r>
      <w:proofErr w:type="spellEnd"/>
      <w:r>
        <w:t xml:space="preserve"> mit den </w:t>
      </w:r>
      <w:proofErr w:type="spellStart"/>
      <w:r>
        <w:t>apparitionibus</w:t>
      </w:r>
      <w:proofErr w:type="spellEnd"/>
      <w:r>
        <w:t xml:space="preserve"> und </w:t>
      </w:r>
      <w:proofErr w:type="spellStart"/>
      <w:r>
        <w:t>revelationibus</w:t>
      </w:r>
      <w:proofErr w:type="spellEnd"/>
      <w:r>
        <w:t xml:space="preserve"> </w:t>
      </w:r>
      <w:proofErr w:type="spellStart"/>
      <w:r>
        <w:t>animarum</w:t>
      </w:r>
      <w:proofErr w:type="spellEnd"/>
      <w:r>
        <w:t xml:space="preserve"> - gegründet, </w:t>
      </w:r>
      <w:proofErr w:type="spellStart"/>
      <w:r>
        <w:t>heyter</w:t>
      </w:r>
      <w:proofErr w:type="spellEnd"/>
      <w:r>
        <w:t xml:space="preserve"> wider </w:t>
      </w:r>
      <w:proofErr w:type="spellStart"/>
      <w:r>
        <w:t>dz</w:t>
      </w:r>
      <w:proofErr w:type="spellEnd"/>
      <w:r>
        <w:t xml:space="preserve"> </w:t>
      </w:r>
      <w:proofErr w:type="spellStart"/>
      <w:r>
        <w:t>gebott</w:t>
      </w:r>
      <w:proofErr w:type="spellEnd"/>
      <w:r>
        <w:t xml:space="preserve"> </w:t>
      </w:r>
      <w:proofErr w:type="spellStart"/>
      <w:r>
        <w:t>gottes</w:t>
      </w:r>
      <w:proofErr w:type="spellEnd"/>
      <w:r>
        <w:t xml:space="preserve">, wir </w:t>
      </w:r>
      <w:proofErr w:type="spellStart"/>
      <w:r>
        <w:t>söllend</w:t>
      </w:r>
      <w:proofErr w:type="spellEnd"/>
      <w:r>
        <w:t xml:space="preserve"> von </w:t>
      </w:r>
      <w:proofErr w:type="spellStart"/>
      <w:r>
        <w:t>geysteren</w:t>
      </w:r>
      <w:proofErr w:type="spellEnd"/>
      <w:r>
        <w:t xml:space="preserve"> oder </w:t>
      </w:r>
      <w:proofErr w:type="spellStart"/>
      <w:r>
        <w:t>abgstorbnen</w:t>
      </w:r>
      <w:proofErr w:type="spellEnd"/>
      <w:r>
        <w:t xml:space="preserve"> die </w:t>
      </w:r>
      <w:proofErr w:type="spellStart"/>
      <w:r>
        <w:t>warheyt</w:t>
      </w:r>
      <w:proofErr w:type="spellEnd"/>
      <w:r>
        <w:t xml:space="preserve"> </w:t>
      </w:r>
      <w:proofErr w:type="spellStart"/>
      <w:r>
        <w:t>nütt</w:t>
      </w:r>
      <w:proofErr w:type="spellEnd"/>
      <w:r>
        <w:t xml:space="preserve"> fragen. </w:t>
      </w:r>
    </w:p>
    <w:p w14:paraId="1CD19D63" w14:textId="77777777" w:rsidR="009B4A2E" w:rsidRDefault="009B4A2E" w:rsidP="009B4A2E">
      <w:pPr>
        <w:pStyle w:val="berschrift3"/>
      </w:pPr>
      <w:r>
        <w:t>V.</w:t>
      </w:r>
    </w:p>
    <w:p w14:paraId="308F9EF4" w14:textId="77777777" w:rsidR="009B4A2E" w:rsidRDefault="009B4A2E" w:rsidP="009B4A2E">
      <w:pPr>
        <w:pStyle w:val="StandardWeb"/>
      </w:pPr>
      <w:r>
        <w:t xml:space="preserve">So ist die </w:t>
      </w:r>
      <w:proofErr w:type="spellStart"/>
      <w:r>
        <w:t>divinatio</w:t>
      </w:r>
      <w:proofErr w:type="spellEnd"/>
      <w:r>
        <w:t xml:space="preserve"> oder spiritus </w:t>
      </w:r>
      <w:proofErr w:type="spellStart"/>
      <w:r>
        <w:t>pythonis</w:t>
      </w:r>
      <w:proofErr w:type="spellEnd"/>
      <w:r>
        <w:t xml:space="preserve">, </w:t>
      </w:r>
      <w:proofErr w:type="spellStart"/>
      <w:r>
        <w:t>dz</w:t>
      </w:r>
      <w:proofErr w:type="spellEnd"/>
      <w:r>
        <w:t xml:space="preserve"> </w:t>
      </w:r>
      <w:proofErr w:type="spellStart"/>
      <w:r>
        <w:t>warsagen</w:t>
      </w:r>
      <w:proofErr w:type="spellEnd"/>
      <w:r>
        <w:t xml:space="preserve"> und </w:t>
      </w:r>
      <w:proofErr w:type="spellStart"/>
      <w:r>
        <w:t>heimlikeyten</w:t>
      </w:r>
      <w:proofErr w:type="spellEnd"/>
      <w:r>
        <w:t xml:space="preserve"> offnen, auch ein </w:t>
      </w:r>
      <w:proofErr w:type="spellStart"/>
      <w:r>
        <w:t>gschlächt</w:t>
      </w:r>
      <w:proofErr w:type="spellEnd"/>
      <w:r>
        <w:t xml:space="preserve"> der </w:t>
      </w:r>
      <w:proofErr w:type="spellStart"/>
      <w:r>
        <w:t>schwarzenkunst</w:t>
      </w:r>
      <w:proofErr w:type="spellEnd"/>
      <w:r>
        <w:t xml:space="preserve">, da der </w:t>
      </w:r>
      <w:proofErr w:type="spellStart"/>
      <w:r>
        <w:t>lachsner</w:t>
      </w:r>
      <w:proofErr w:type="spellEnd"/>
      <w:r>
        <w:t xml:space="preserve"> oder </w:t>
      </w:r>
      <w:proofErr w:type="spellStart"/>
      <w:r>
        <w:t>waarsager</w:t>
      </w:r>
      <w:proofErr w:type="spellEnd"/>
      <w:r>
        <w:t xml:space="preserve"> </w:t>
      </w:r>
      <w:proofErr w:type="spellStart"/>
      <w:r>
        <w:t>uss</w:t>
      </w:r>
      <w:proofErr w:type="spellEnd"/>
      <w:r>
        <w:t xml:space="preserve"> einem </w:t>
      </w:r>
      <w:proofErr w:type="spellStart"/>
      <w:r>
        <w:t>christall</w:t>
      </w:r>
      <w:proofErr w:type="spellEnd"/>
      <w:r>
        <w:t xml:space="preserve"> oder anderem </w:t>
      </w:r>
      <w:proofErr w:type="spellStart"/>
      <w:r>
        <w:t>tüfelischem</w:t>
      </w:r>
      <w:proofErr w:type="spellEnd"/>
      <w:r>
        <w:t xml:space="preserve"> </w:t>
      </w:r>
      <w:proofErr w:type="spellStart"/>
      <w:r>
        <w:t>instrument</w:t>
      </w:r>
      <w:proofErr w:type="spellEnd"/>
      <w:r>
        <w:t xml:space="preserve"> verborgne </w:t>
      </w:r>
      <w:proofErr w:type="spellStart"/>
      <w:r>
        <w:t>sachen</w:t>
      </w:r>
      <w:proofErr w:type="spellEnd"/>
      <w:r>
        <w:t xml:space="preserve"> </w:t>
      </w:r>
      <w:proofErr w:type="spellStart"/>
      <w:r>
        <w:t>zuo</w:t>
      </w:r>
      <w:proofErr w:type="spellEnd"/>
      <w:r>
        <w:t xml:space="preserve"> </w:t>
      </w:r>
      <w:proofErr w:type="spellStart"/>
      <w:r>
        <w:t>eroffnen</w:t>
      </w:r>
      <w:proofErr w:type="spellEnd"/>
      <w:r>
        <w:t xml:space="preserve"> </w:t>
      </w:r>
      <w:proofErr w:type="spellStart"/>
      <w:r>
        <w:t>understad</w:t>
      </w:r>
      <w:proofErr w:type="spellEnd"/>
      <w:r>
        <w:t xml:space="preserve">, als so </w:t>
      </w:r>
      <w:proofErr w:type="spellStart"/>
      <w:r>
        <w:t>yemands</w:t>
      </w:r>
      <w:proofErr w:type="spellEnd"/>
      <w:r>
        <w:t xml:space="preserve"> </w:t>
      </w:r>
      <w:proofErr w:type="spellStart"/>
      <w:r>
        <w:t>öttwz</w:t>
      </w:r>
      <w:proofErr w:type="spellEnd"/>
      <w:r>
        <w:t xml:space="preserve"> verloren </w:t>
      </w:r>
      <w:proofErr w:type="spellStart"/>
      <w:r>
        <w:t>hatt</w:t>
      </w:r>
      <w:proofErr w:type="spellEnd"/>
      <w:r>
        <w:t xml:space="preserve">, </w:t>
      </w:r>
      <w:proofErr w:type="spellStart"/>
      <w:r>
        <w:t>dz</w:t>
      </w:r>
      <w:proofErr w:type="spellEnd"/>
      <w:r>
        <w:t xml:space="preserve"> im </w:t>
      </w:r>
      <w:proofErr w:type="spellStart"/>
      <w:r>
        <w:t>verstolen</w:t>
      </w:r>
      <w:proofErr w:type="spellEnd"/>
      <w:r>
        <w:t xml:space="preserve"> ist, den </w:t>
      </w:r>
      <w:proofErr w:type="spellStart"/>
      <w:r>
        <w:t>tüfelbschwerer</w:t>
      </w:r>
      <w:proofErr w:type="spellEnd"/>
      <w:r>
        <w:t xml:space="preserve"> </w:t>
      </w:r>
      <w:proofErr w:type="spellStart"/>
      <w:r>
        <w:t>besuocht</w:t>
      </w:r>
      <w:proofErr w:type="spellEnd"/>
      <w:r>
        <w:t xml:space="preserve"> und fraget, wer der </w:t>
      </w:r>
      <w:proofErr w:type="spellStart"/>
      <w:r>
        <w:t>dieb</w:t>
      </w:r>
      <w:proofErr w:type="spellEnd"/>
      <w:r>
        <w:t xml:space="preserve"> </w:t>
      </w:r>
      <w:proofErr w:type="spellStart"/>
      <w:r>
        <w:t>sye</w:t>
      </w:r>
      <w:proofErr w:type="spellEnd"/>
      <w:r>
        <w:t xml:space="preserve">, der </w:t>
      </w:r>
      <w:proofErr w:type="spellStart"/>
      <w:r>
        <w:t>schwarzkünstler</w:t>
      </w:r>
      <w:proofErr w:type="spellEnd"/>
      <w:r>
        <w:t xml:space="preserve"> aber </w:t>
      </w:r>
      <w:proofErr w:type="spellStart"/>
      <w:r>
        <w:t>uss</w:t>
      </w:r>
      <w:proofErr w:type="spellEnd"/>
      <w:r>
        <w:t xml:space="preserve"> </w:t>
      </w:r>
      <w:proofErr w:type="spellStart"/>
      <w:r>
        <w:t>siner</w:t>
      </w:r>
      <w:proofErr w:type="spellEnd"/>
      <w:r>
        <w:t xml:space="preserve"> </w:t>
      </w:r>
      <w:proofErr w:type="spellStart"/>
      <w:r>
        <w:t>kunst</w:t>
      </w:r>
      <w:proofErr w:type="spellEnd"/>
      <w:r>
        <w:t xml:space="preserve"> und </w:t>
      </w:r>
      <w:proofErr w:type="spellStart"/>
      <w:r>
        <w:t>offnung</w:t>
      </w:r>
      <w:proofErr w:type="spellEnd"/>
      <w:r>
        <w:t xml:space="preserve"> </w:t>
      </w:r>
      <w:proofErr w:type="spellStart"/>
      <w:r>
        <w:t>dess</w:t>
      </w:r>
      <w:proofErr w:type="spellEnd"/>
      <w:r>
        <w:t xml:space="preserve"> </w:t>
      </w:r>
      <w:proofErr w:type="spellStart"/>
      <w:r>
        <w:t>tüfels</w:t>
      </w:r>
      <w:proofErr w:type="spellEnd"/>
      <w:r>
        <w:t xml:space="preserve"> </w:t>
      </w:r>
      <w:proofErr w:type="spellStart"/>
      <w:r>
        <w:t>eintweders</w:t>
      </w:r>
      <w:proofErr w:type="spellEnd"/>
      <w:r>
        <w:t xml:space="preserve"> mit zeichnen den </w:t>
      </w:r>
      <w:proofErr w:type="spellStart"/>
      <w:r>
        <w:t>dieben</w:t>
      </w:r>
      <w:proofErr w:type="spellEnd"/>
      <w:r>
        <w:t xml:space="preserve"> </w:t>
      </w:r>
      <w:proofErr w:type="spellStart"/>
      <w:r>
        <w:t>entwirfft</w:t>
      </w:r>
      <w:proofErr w:type="spellEnd"/>
      <w:r>
        <w:t xml:space="preserve">, </w:t>
      </w:r>
      <w:proofErr w:type="spellStart"/>
      <w:r>
        <w:t>dz</w:t>
      </w:r>
      <w:proofErr w:type="spellEnd"/>
      <w:r>
        <w:t xml:space="preserve"> man </w:t>
      </w:r>
      <w:proofErr w:type="spellStart"/>
      <w:r>
        <w:t>argwhonen</w:t>
      </w:r>
      <w:proofErr w:type="spellEnd"/>
      <w:r>
        <w:t xml:space="preserve"> mag, wer er </w:t>
      </w:r>
      <w:proofErr w:type="spellStart"/>
      <w:r>
        <w:t>sy</w:t>
      </w:r>
      <w:proofErr w:type="spellEnd"/>
      <w:r>
        <w:t xml:space="preserve">, oder sagt, </w:t>
      </w:r>
      <w:proofErr w:type="spellStart"/>
      <w:r>
        <w:t>dz</w:t>
      </w:r>
      <w:proofErr w:type="spellEnd"/>
      <w:r>
        <w:t xml:space="preserve"> </w:t>
      </w:r>
      <w:proofErr w:type="spellStart"/>
      <w:r>
        <w:t>gestollen</w:t>
      </w:r>
      <w:proofErr w:type="spellEnd"/>
      <w:r>
        <w:t xml:space="preserve"> werde im bald </w:t>
      </w:r>
      <w:proofErr w:type="spellStart"/>
      <w:r>
        <w:t>widerum</w:t>
      </w:r>
      <w:proofErr w:type="spellEnd"/>
      <w:r>
        <w:t xml:space="preserve"> </w:t>
      </w:r>
      <w:proofErr w:type="spellStart"/>
      <w:r>
        <w:t>zuogestelt</w:t>
      </w:r>
      <w:proofErr w:type="spellEnd"/>
      <w:r>
        <w:t xml:space="preserve">, da es </w:t>
      </w:r>
      <w:proofErr w:type="spellStart"/>
      <w:r>
        <w:t>öttwen</w:t>
      </w:r>
      <w:proofErr w:type="spellEnd"/>
      <w:r>
        <w:t xml:space="preserve"> </w:t>
      </w:r>
      <w:proofErr w:type="spellStart"/>
      <w:r>
        <w:t>gradt</w:t>
      </w:r>
      <w:proofErr w:type="spellEnd"/>
      <w:r>
        <w:t xml:space="preserve">, </w:t>
      </w:r>
      <w:proofErr w:type="spellStart"/>
      <w:r>
        <w:t>herwiderum</w:t>
      </w:r>
      <w:proofErr w:type="spellEnd"/>
      <w:r>
        <w:t xml:space="preserve"> </w:t>
      </w:r>
      <w:proofErr w:type="spellStart"/>
      <w:r>
        <w:t>vil</w:t>
      </w:r>
      <w:proofErr w:type="spellEnd"/>
      <w:r>
        <w:t xml:space="preserve"> und </w:t>
      </w:r>
      <w:proofErr w:type="spellStart"/>
      <w:r>
        <w:t>dik</w:t>
      </w:r>
      <w:proofErr w:type="spellEnd"/>
      <w:r>
        <w:t xml:space="preserve"> grob </w:t>
      </w:r>
      <w:proofErr w:type="spellStart"/>
      <w:r>
        <w:t>fält</w:t>
      </w:r>
      <w:proofErr w:type="spellEnd"/>
      <w:r>
        <w:t xml:space="preserve"> und der </w:t>
      </w:r>
      <w:proofErr w:type="spellStart"/>
      <w:r>
        <w:t>tüfel</w:t>
      </w:r>
      <w:proofErr w:type="spellEnd"/>
      <w:r>
        <w:t xml:space="preserve"> die </w:t>
      </w:r>
      <w:proofErr w:type="spellStart"/>
      <w:r>
        <w:t>lüth</w:t>
      </w:r>
      <w:proofErr w:type="spellEnd"/>
      <w:r>
        <w:t xml:space="preserve"> über </w:t>
      </w:r>
      <w:proofErr w:type="spellStart"/>
      <w:r>
        <w:t>einanderen</w:t>
      </w:r>
      <w:proofErr w:type="spellEnd"/>
      <w:r>
        <w:t xml:space="preserve"> richtet, auch </w:t>
      </w:r>
      <w:proofErr w:type="spellStart"/>
      <w:r>
        <w:t>offt</w:t>
      </w:r>
      <w:proofErr w:type="spellEnd"/>
      <w:r>
        <w:t xml:space="preserve"> sich erfunden, </w:t>
      </w:r>
      <w:proofErr w:type="spellStart"/>
      <w:r>
        <w:t>dz</w:t>
      </w:r>
      <w:proofErr w:type="spellEnd"/>
      <w:r>
        <w:t xml:space="preserve"> er </w:t>
      </w:r>
      <w:proofErr w:type="spellStart"/>
      <w:r>
        <w:t>erlich</w:t>
      </w:r>
      <w:proofErr w:type="spellEnd"/>
      <w:r>
        <w:t xml:space="preserve"> und unschuldig </w:t>
      </w:r>
      <w:proofErr w:type="spellStart"/>
      <w:r>
        <w:t>lüth</w:t>
      </w:r>
      <w:proofErr w:type="spellEnd"/>
      <w:r>
        <w:t xml:space="preserve"> angäben </w:t>
      </w:r>
      <w:proofErr w:type="spellStart"/>
      <w:r>
        <w:t>hatt</w:t>
      </w:r>
      <w:proofErr w:type="spellEnd"/>
      <w:r>
        <w:t xml:space="preserve">. Und ist ein </w:t>
      </w:r>
      <w:proofErr w:type="spellStart"/>
      <w:r>
        <w:t>grewel</w:t>
      </w:r>
      <w:proofErr w:type="spellEnd"/>
      <w:r>
        <w:t xml:space="preserve"> und </w:t>
      </w:r>
      <w:proofErr w:type="spellStart"/>
      <w:r>
        <w:t>wüssenhaffte</w:t>
      </w:r>
      <w:proofErr w:type="spellEnd"/>
      <w:r>
        <w:t xml:space="preserve"> </w:t>
      </w:r>
      <w:proofErr w:type="spellStart"/>
      <w:r>
        <w:t>unsinnikeyt</w:t>
      </w:r>
      <w:proofErr w:type="spellEnd"/>
      <w:r>
        <w:t xml:space="preserve">, </w:t>
      </w:r>
      <w:proofErr w:type="spellStart"/>
      <w:r>
        <w:t>dz</w:t>
      </w:r>
      <w:proofErr w:type="spellEnd"/>
      <w:r>
        <w:t xml:space="preserve"> der </w:t>
      </w:r>
      <w:proofErr w:type="spellStart"/>
      <w:r>
        <w:t>mensch</w:t>
      </w:r>
      <w:proofErr w:type="spellEnd"/>
      <w:r>
        <w:t xml:space="preserve"> so gar </w:t>
      </w:r>
      <w:proofErr w:type="spellStart"/>
      <w:r>
        <w:t>blänt</w:t>
      </w:r>
      <w:proofErr w:type="spellEnd"/>
      <w:r>
        <w:t xml:space="preserve"> </w:t>
      </w:r>
      <w:proofErr w:type="spellStart"/>
      <w:r>
        <w:t>wirt</w:t>
      </w:r>
      <w:proofErr w:type="spellEnd"/>
      <w:r>
        <w:t xml:space="preserve">, </w:t>
      </w:r>
      <w:proofErr w:type="spellStart"/>
      <w:r>
        <w:t>dz</w:t>
      </w:r>
      <w:proofErr w:type="spellEnd"/>
      <w:r>
        <w:t xml:space="preserve"> er </w:t>
      </w:r>
      <w:proofErr w:type="spellStart"/>
      <w:r>
        <w:t>by</w:t>
      </w:r>
      <w:proofErr w:type="spellEnd"/>
      <w:r>
        <w:t xml:space="preserve"> dem die </w:t>
      </w:r>
      <w:proofErr w:type="spellStart"/>
      <w:r>
        <w:t>warheyt</w:t>
      </w:r>
      <w:proofErr w:type="spellEnd"/>
      <w:r>
        <w:t xml:space="preserve"> </w:t>
      </w:r>
      <w:proofErr w:type="spellStart"/>
      <w:r>
        <w:t>suocht</w:t>
      </w:r>
      <w:proofErr w:type="spellEnd"/>
      <w:r>
        <w:t xml:space="preserve">, von dem aber der </w:t>
      </w:r>
      <w:proofErr w:type="spellStart"/>
      <w:r>
        <w:t>mund</w:t>
      </w:r>
      <w:proofErr w:type="spellEnd"/>
      <w:r>
        <w:t xml:space="preserve"> der </w:t>
      </w:r>
      <w:proofErr w:type="spellStart"/>
      <w:r>
        <w:t>warheyt</w:t>
      </w:r>
      <w:proofErr w:type="spellEnd"/>
      <w:r>
        <w:t xml:space="preserve"> spricht, </w:t>
      </w:r>
      <w:proofErr w:type="spellStart"/>
      <w:r>
        <w:t>dz</w:t>
      </w:r>
      <w:proofErr w:type="spellEnd"/>
      <w:r>
        <w:t xml:space="preserve"> er von Anfang ein </w:t>
      </w:r>
      <w:proofErr w:type="spellStart"/>
      <w:r>
        <w:t>lugner</w:t>
      </w:r>
      <w:proofErr w:type="spellEnd"/>
      <w:r>
        <w:t xml:space="preserve"> etc. </w:t>
      </w:r>
      <w:proofErr w:type="spellStart"/>
      <w:r>
        <w:t>Joann</w:t>
      </w:r>
      <w:proofErr w:type="spellEnd"/>
      <w:r>
        <w:t xml:space="preserve">. 8. Du glaubst keinem </w:t>
      </w:r>
      <w:proofErr w:type="spellStart"/>
      <w:r>
        <w:t>menschen</w:t>
      </w:r>
      <w:proofErr w:type="spellEnd"/>
      <w:r>
        <w:t xml:space="preserve">, der den </w:t>
      </w:r>
      <w:proofErr w:type="spellStart"/>
      <w:r>
        <w:t>nammen</w:t>
      </w:r>
      <w:proofErr w:type="spellEnd"/>
      <w:r>
        <w:t xml:space="preserve"> </w:t>
      </w:r>
      <w:proofErr w:type="spellStart"/>
      <w:r>
        <w:t>treyt</w:t>
      </w:r>
      <w:proofErr w:type="spellEnd"/>
      <w:r>
        <w:t xml:space="preserve">, </w:t>
      </w:r>
      <w:proofErr w:type="spellStart"/>
      <w:r>
        <w:t>dz</w:t>
      </w:r>
      <w:proofErr w:type="spellEnd"/>
      <w:r>
        <w:t xml:space="preserve"> er verlogen </w:t>
      </w:r>
      <w:proofErr w:type="spellStart"/>
      <w:r>
        <w:t>sy</w:t>
      </w:r>
      <w:proofErr w:type="spellEnd"/>
      <w:r>
        <w:t xml:space="preserve">, und glaubst aber dem </w:t>
      </w:r>
      <w:proofErr w:type="spellStart"/>
      <w:r>
        <w:t>tüfel</w:t>
      </w:r>
      <w:proofErr w:type="spellEnd"/>
      <w:r>
        <w:t xml:space="preserve">, der die </w:t>
      </w:r>
      <w:proofErr w:type="spellStart"/>
      <w:r>
        <w:t>lugy</w:t>
      </w:r>
      <w:proofErr w:type="spellEnd"/>
      <w:r>
        <w:t xml:space="preserve"> </w:t>
      </w:r>
      <w:proofErr w:type="spellStart"/>
      <w:r>
        <w:t>selbs</w:t>
      </w:r>
      <w:proofErr w:type="spellEnd"/>
      <w:r>
        <w:t xml:space="preserve"> ist, und wen er </w:t>
      </w:r>
      <w:proofErr w:type="spellStart"/>
      <w:r>
        <w:t>öttwen</w:t>
      </w:r>
      <w:proofErr w:type="spellEnd"/>
      <w:r>
        <w:t xml:space="preserve"> ein </w:t>
      </w:r>
      <w:proofErr w:type="spellStart"/>
      <w:r>
        <w:t>warheyt</w:t>
      </w:r>
      <w:proofErr w:type="spellEnd"/>
      <w:r>
        <w:t xml:space="preserve"> </w:t>
      </w:r>
      <w:proofErr w:type="spellStart"/>
      <w:r>
        <w:t>seyt</w:t>
      </w:r>
      <w:proofErr w:type="spellEnd"/>
      <w:r>
        <w:t xml:space="preserve">, darum sagt, </w:t>
      </w:r>
      <w:proofErr w:type="spellStart"/>
      <w:r>
        <w:t>dz</w:t>
      </w:r>
      <w:proofErr w:type="spellEnd"/>
      <w:r>
        <w:t xml:space="preserve"> er dich in ander wäg </w:t>
      </w:r>
      <w:proofErr w:type="spellStart"/>
      <w:r>
        <w:t>dester</w:t>
      </w:r>
      <w:proofErr w:type="spellEnd"/>
      <w:r>
        <w:t xml:space="preserve"> </w:t>
      </w:r>
      <w:proofErr w:type="spellStart"/>
      <w:r>
        <w:t>bas</w:t>
      </w:r>
      <w:proofErr w:type="spellEnd"/>
      <w:r>
        <w:t xml:space="preserve"> mit liegen </w:t>
      </w:r>
      <w:proofErr w:type="spellStart"/>
      <w:r>
        <w:t>verfüeren</w:t>
      </w:r>
      <w:proofErr w:type="spellEnd"/>
      <w:r>
        <w:t xml:space="preserve"> und in </w:t>
      </w:r>
      <w:proofErr w:type="spellStart"/>
      <w:r>
        <w:t>sinem</w:t>
      </w:r>
      <w:proofErr w:type="spellEnd"/>
      <w:r>
        <w:t xml:space="preserve"> </w:t>
      </w:r>
      <w:proofErr w:type="spellStart"/>
      <w:r>
        <w:t>rych</w:t>
      </w:r>
      <w:proofErr w:type="spellEnd"/>
      <w:r>
        <w:t xml:space="preserve"> behalten möge. </w:t>
      </w:r>
    </w:p>
    <w:p w14:paraId="10D1D521" w14:textId="77777777" w:rsidR="009B4A2E" w:rsidRDefault="009B4A2E" w:rsidP="009B4A2E">
      <w:pPr>
        <w:pStyle w:val="berschrift3"/>
      </w:pPr>
      <w:r>
        <w:t>VI.</w:t>
      </w:r>
    </w:p>
    <w:p w14:paraId="5CEA0856" w14:textId="77777777" w:rsidR="009B4A2E" w:rsidRDefault="009B4A2E" w:rsidP="009B4A2E">
      <w:pPr>
        <w:pStyle w:val="StandardWeb"/>
      </w:pPr>
      <w:proofErr w:type="spellStart"/>
      <w:r>
        <w:t>Jezund</w:t>
      </w:r>
      <w:proofErr w:type="spellEnd"/>
      <w:r>
        <w:t xml:space="preserve"> </w:t>
      </w:r>
      <w:proofErr w:type="spellStart"/>
      <w:r>
        <w:t>volgend</w:t>
      </w:r>
      <w:proofErr w:type="spellEnd"/>
      <w:r>
        <w:t xml:space="preserve"> die </w:t>
      </w:r>
      <w:proofErr w:type="spellStart"/>
      <w:r>
        <w:t>malefici</w:t>
      </w:r>
      <w:proofErr w:type="spellEnd"/>
      <w:r>
        <w:t xml:space="preserve"> und </w:t>
      </w:r>
      <w:proofErr w:type="spellStart"/>
      <w:r>
        <w:t>maleficae</w:t>
      </w:r>
      <w:proofErr w:type="spellEnd"/>
      <w:r>
        <w:t xml:space="preserve">, die rechten </w:t>
      </w:r>
      <w:proofErr w:type="spellStart"/>
      <w:r>
        <w:t>hauptschwarzkünstler</w:t>
      </w:r>
      <w:proofErr w:type="spellEnd"/>
      <w:r>
        <w:t xml:space="preserve">, die man </w:t>
      </w:r>
      <w:proofErr w:type="spellStart"/>
      <w:r>
        <w:t>zauberer</w:t>
      </w:r>
      <w:proofErr w:type="spellEnd"/>
      <w:r>
        <w:t xml:space="preserve"> und </w:t>
      </w:r>
      <w:proofErr w:type="spellStart"/>
      <w:r>
        <w:t>zauberen</w:t>
      </w:r>
      <w:proofErr w:type="spellEnd"/>
      <w:r>
        <w:t xml:space="preserve"> oder </w:t>
      </w:r>
      <w:proofErr w:type="spellStart"/>
      <w:r>
        <w:t>häxen</w:t>
      </w:r>
      <w:proofErr w:type="spellEnd"/>
      <w:r>
        <w:t xml:space="preserve"> </w:t>
      </w:r>
      <w:proofErr w:type="spellStart"/>
      <w:r>
        <w:t>nempt</w:t>
      </w:r>
      <w:proofErr w:type="spellEnd"/>
      <w:r>
        <w:t xml:space="preserve">. Zauberer sind die </w:t>
      </w:r>
      <w:proofErr w:type="spellStart"/>
      <w:r>
        <w:t>mann</w:t>
      </w:r>
      <w:proofErr w:type="spellEnd"/>
      <w:r>
        <w:t xml:space="preserve">, doch in dem </w:t>
      </w:r>
      <w:proofErr w:type="spellStart"/>
      <w:r>
        <w:t>haupt</w:t>
      </w:r>
      <w:proofErr w:type="spellEnd"/>
      <w:r>
        <w:t xml:space="preserve"> </w:t>
      </w:r>
      <w:proofErr w:type="spellStart"/>
      <w:r>
        <w:t>handel</w:t>
      </w:r>
      <w:proofErr w:type="spellEnd"/>
      <w:r>
        <w:t xml:space="preserve"> den </w:t>
      </w:r>
      <w:proofErr w:type="spellStart"/>
      <w:r>
        <w:t>häxen</w:t>
      </w:r>
      <w:proofErr w:type="spellEnd"/>
      <w:r>
        <w:t xml:space="preserve"> glich, </w:t>
      </w:r>
      <w:proofErr w:type="spellStart"/>
      <w:r>
        <w:t>dan</w:t>
      </w:r>
      <w:proofErr w:type="spellEnd"/>
      <w:r>
        <w:t xml:space="preserve"> </w:t>
      </w:r>
      <w:proofErr w:type="spellStart"/>
      <w:r>
        <w:t>sy</w:t>
      </w:r>
      <w:proofErr w:type="spellEnd"/>
      <w:r>
        <w:t xml:space="preserve"> auch </w:t>
      </w:r>
      <w:proofErr w:type="spellStart"/>
      <w:r>
        <w:t>häxen</w:t>
      </w:r>
      <w:proofErr w:type="spellEnd"/>
      <w:r>
        <w:t xml:space="preserve"> </w:t>
      </w:r>
      <w:proofErr w:type="spellStart"/>
      <w:r>
        <w:t>meyster</w:t>
      </w:r>
      <w:proofErr w:type="spellEnd"/>
      <w:r>
        <w:t xml:space="preserve"> </w:t>
      </w:r>
      <w:proofErr w:type="spellStart"/>
      <w:r>
        <w:t>gnempt</w:t>
      </w:r>
      <w:proofErr w:type="spellEnd"/>
      <w:r>
        <w:t xml:space="preserve">, </w:t>
      </w:r>
      <w:proofErr w:type="spellStart"/>
      <w:r>
        <w:t>pündtnuss</w:t>
      </w:r>
      <w:proofErr w:type="spellEnd"/>
      <w:r>
        <w:t xml:space="preserve"> mit dem </w:t>
      </w:r>
      <w:proofErr w:type="spellStart"/>
      <w:r>
        <w:t>tüfel</w:t>
      </w:r>
      <w:proofErr w:type="spellEnd"/>
      <w:r>
        <w:t xml:space="preserve"> machend, sich dem selben </w:t>
      </w:r>
      <w:proofErr w:type="spellStart"/>
      <w:r>
        <w:t>verschrybend</w:t>
      </w:r>
      <w:proofErr w:type="spellEnd"/>
      <w:r>
        <w:t xml:space="preserve">, </w:t>
      </w:r>
      <w:proofErr w:type="spellStart"/>
      <w:r>
        <w:t>gottes</w:t>
      </w:r>
      <w:proofErr w:type="spellEnd"/>
      <w:r>
        <w:t xml:space="preserve"> und </w:t>
      </w:r>
      <w:proofErr w:type="spellStart"/>
      <w:r>
        <w:t>dess</w:t>
      </w:r>
      <w:proofErr w:type="spellEnd"/>
      <w:r>
        <w:t xml:space="preserve"> waren </w:t>
      </w:r>
      <w:proofErr w:type="spellStart"/>
      <w:r>
        <w:t>glaubens</w:t>
      </w:r>
      <w:proofErr w:type="spellEnd"/>
      <w:r>
        <w:t xml:space="preserve"> sich entziehend, </w:t>
      </w:r>
      <w:proofErr w:type="spellStart"/>
      <w:r>
        <w:t>darmit</w:t>
      </w:r>
      <w:proofErr w:type="spellEnd"/>
      <w:r>
        <w:t xml:space="preserve"> </w:t>
      </w:r>
      <w:proofErr w:type="spellStart"/>
      <w:r>
        <w:t>sy</w:t>
      </w:r>
      <w:proofErr w:type="spellEnd"/>
      <w:r>
        <w:t xml:space="preserve"> durch </w:t>
      </w:r>
      <w:proofErr w:type="spellStart"/>
      <w:r>
        <w:t>hilff</w:t>
      </w:r>
      <w:proofErr w:type="spellEnd"/>
      <w:r>
        <w:t xml:space="preserve"> </w:t>
      </w:r>
      <w:proofErr w:type="spellStart"/>
      <w:r>
        <w:t>dess</w:t>
      </w:r>
      <w:proofErr w:type="spellEnd"/>
      <w:r>
        <w:t xml:space="preserve"> </w:t>
      </w:r>
      <w:proofErr w:type="spellStart"/>
      <w:r>
        <w:t>tüfels</w:t>
      </w:r>
      <w:proofErr w:type="spellEnd"/>
      <w:r>
        <w:t xml:space="preserve"> helfen und schaden mögend. Also </w:t>
      </w:r>
      <w:proofErr w:type="spellStart"/>
      <w:r>
        <w:t>warend</w:t>
      </w:r>
      <w:proofErr w:type="spellEnd"/>
      <w:r>
        <w:t xml:space="preserve"> die </w:t>
      </w:r>
      <w:proofErr w:type="spellStart"/>
      <w:r>
        <w:t>magi</w:t>
      </w:r>
      <w:proofErr w:type="spellEnd"/>
      <w:r>
        <w:t xml:space="preserve"> </w:t>
      </w:r>
      <w:proofErr w:type="spellStart"/>
      <w:r>
        <w:t>pharaonis</w:t>
      </w:r>
      <w:proofErr w:type="spellEnd"/>
      <w:r>
        <w:t xml:space="preserve">, Simon Magus etc., und </w:t>
      </w:r>
      <w:proofErr w:type="spellStart"/>
      <w:r>
        <w:t>zuo</w:t>
      </w:r>
      <w:proofErr w:type="spellEnd"/>
      <w:r>
        <w:t xml:space="preserve"> unseren </w:t>
      </w:r>
      <w:proofErr w:type="spellStart"/>
      <w:r>
        <w:t>zyten</w:t>
      </w:r>
      <w:proofErr w:type="spellEnd"/>
      <w:r>
        <w:t xml:space="preserve"> Faustus. Die selben sind auch </w:t>
      </w:r>
      <w:proofErr w:type="spellStart"/>
      <w:r>
        <w:t>mertheil</w:t>
      </w:r>
      <w:proofErr w:type="spellEnd"/>
      <w:r>
        <w:t xml:space="preserve"> </w:t>
      </w:r>
      <w:proofErr w:type="spellStart"/>
      <w:r>
        <w:t>warsager</w:t>
      </w:r>
      <w:proofErr w:type="spellEnd"/>
      <w:r>
        <w:t xml:space="preserve"> und mit anderem der </w:t>
      </w:r>
      <w:proofErr w:type="spellStart"/>
      <w:r>
        <w:t>glychen</w:t>
      </w:r>
      <w:proofErr w:type="spellEnd"/>
      <w:r>
        <w:t xml:space="preserve"> </w:t>
      </w:r>
      <w:proofErr w:type="spellStart"/>
      <w:r>
        <w:t>tüfels</w:t>
      </w:r>
      <w:proofErr w:type="spellEnd"/>
      <w:r>
        <w:t xml:space="preserve"> </w:t>
      </w:r>
      <w:proofErr w:type="spellStart"/>
      <w:r>
        <w:t>kaad</w:t>
      </w:r>
      <w:proofErr w:type="spellEnd"/>
      <w:r>
        <w:t xml:space="preserve"> </w:t>
      </w:r>
      <w:proofErr w:type="spellStart"/>
      <w:r>
        <w:t>besudlet</w:t>
      </w:r>
      <w:proofErr w:type="spellEnd"/>
      <w:r>
        <w:t xml:space="preserve"> und stinkend. Welche </w:t>
      </w:r>
      <w:proofErr w:type="spellStart"/>
      <w:r>
        <w:t>under</w:t>
      </w:r>
      <w:proofErr w:type="spellEnd"/>
      <w:r>
        <w:t xml:space="preserve"> den </w:t>
      </w:r>
      <w:proofErr w:type="spellStart"/>
      <w:r>
        <w:t>wyberen</w:t>
      </w:r>
      <w:proofErr w:type="spellEnd"/>
      <w:r>
        <w:t xml:space="preserve"> also sind, die </w:t>
      </w:r>
      <w:proofErr w:type="spellStart"/>
      <w:r>
        <w:t>nempt</w:t>
      </w:r>
      <w:proofErr w:type="spellEnd"/>
      <w:r>
        <w:t xml:space="preserve"> man </w:t>
      </w:r>
      <w:proofErr w:type="spellStart"/>
      <w:r>
        <w:t>häxen</w:t>
      </w:r>
      <w:proofErr w:type="spellEnd"/>
      <w:r>
        <w:t xml:space="preserve">, wie die </w:t>
      </w:r>
      <w:proofErr w:type="spellStart"/>
      <w:r>
        <w:t>zuo</w:t>
      </w:r>
      <w:proofErr w:type="spellEnd"/>
      <w:r>
        <w:t xml:space="preserve"> Endor was und wie Saul, do er noch rechtsinnig was, all richten </w:t>
      </w:r>
      <w:proofErr w:type="spellStart"/>
      <w:r>
        <w:t>liess</w:t>
      </w:r>
      <w:proofErr w:type="spellEnd"/>
      <w:r>
        <w:t xml:space="preserve">. Die </w:t>
      </w:r>
      <w:proofErr w:type="spellStart"/>
      <w:r>
        <w:t>verlaugnend</w:t>
      </w:r>
      <w:proofErr w:type="spellEnd"/>
      <w:r>
        <w:t xml:space="preserve"> sich </w:t>
      </w:r>
      <w:proofErr w:type="spellStart"/>
      <w:r>
        <w:t>goz</w:t>
      </w:r>
      <w:proofErr w:type="spellEnd"/>
      <w:r>
        <w:t xml:space="preserve"> und </w:t>
      </w:r>
      <w:proofErr w:type="spellStart"/>
      <w:r>
        <w:t>dess</w:t>
      </w:r>
      <w:proofErr w:type="spellEnd"/>
      <w:r>
        <w:t xml:space="preserve"> waren </w:t>
      </w:r>
      <w:proofErr w:type="spellStart"/>
      <w:r>
        <w:t>glaubens</w:t>
      </w:r>
      <w:proofErr w:type="spellEnd"/>
      <w:r>
        <w:t xml:space="preserve">, verpflichtend sich mit dem </w:t>
      </w:r>
      <w:proofErr w:type="spellStart"/>
      <w:r>
        <w:t>tüfel</w:t>
      </w:r>
      <w:proofErr w:type="spellEnd"/>
      <w:r>
        <w:t xml:space="preserve">, </w:t>
      </w:r>
      <w:proofErr w:type="spellStart"/>
      <w:r>
        <w:t>empfahend</w:t>
      </w:r>
      <w:proofErr w:type="spellEnd"/>
      <w:r>
        <w:t xml:space="preserve"> noch </w:t>
      </w:r>
      <w:proofErr w:type="spellStart"/>
      <w:r>
        <w:t>verlaugnung</w:t>
      </w:r>
      <w:proofErr w:type="spellEnd"/>
      <w:r>
        <w:t xml:space="preserve"> </w:t>
      </w:r>
      <w:proofErr w:type="spellStart"/>
      <w:r>
        <w:t>dess</w:t>
      </w:r>
      <w:proofErr w:type="spellEnd"/>
      <w:r>
        <w:t xml:space="preserve"> heiligen </w:t>
      </w:r>
      <w:proofErr w:type="spellStart"/>
      <w:r>
        <w:t>tauffs</w:t>
      </w:r>
      <w:proofErr w:type="spellEnd"/>
      <w:r>
        <w:t xml:space="preserve"> ein biss oder ander </w:t>
      </w:r>
      <w:proofErr w:type="spellStart"/>
      <w:r>
        <w:t>zeichen</w:t>
      </w:r>
      <w:proofErr w:type="spellEnd"/>
      <w:r>
        <w:t xml:space="preserve"> an </w:t>
      </w:r>
      <w:proofErr w:type="spellStart"/>
      <w:r>
        <w:t>irem</w:t>
      </w:r>
      <w:proofErr w:type="spellEnd"/>
      <w:r>
        <w:t xml:space="preserve"> </w:t>
      </w:r>
      <w:proofErr w:type="spellStart"/>
      <w:r>
        <w:t>lyb</w:t>
      </w:r>
      <w:proofErr w:type="spellEnd"/>
      <w:r>
        <w:t xml:space="preserve"> von dem </w:t>
      </w:r>
      <w:proofErr w:type="spellStart"/>
      <w:r>
        <w:t>tüfel</w:t>
      </w:r>
      <w:proofErr w:type="spellEnd"/>
      <w:r>
        <w:t xml:space="preserve">, welcher wunder </w:t>
      </w:r>
      <w:proofErr w:type="spellStart"/>
      <w:r>
        <w:t>spil</w:t>
      </w:r>
      <w:proofErr w:type="spellEnd"/>
      <w:r>
        <w:t xml:space="preserve"> mit innen </w:t>
      </w:r>
      <w:proofErr w:type="spellStart"/>
      <w:r>
        <w:t>trybt</w:t>
      </w:r>
      <w:proofErr w:type="spellEnd"/>
      <w:r>
        <w:t xml:space="preserve">, </w:t>
      </w:r>
      <w:proofErr w:type="spellStart"/>
      <w:r>
        <w:t>sy</w:t>
      </w:r>
      <w:proofErr w:type="spellEnd"/>
      <w:r>
        <w:t xml:space="preserve"> </w:t>
      </w:r>
      <w:proofErr w:type="spellStart"/>
      <w:r>
        <w:t>imm</w:t>
      </w:r>
      <w:proofErr w:type="spellEnd"/>
      <w:r>
        <w:t xml:space="preserve"> </w:t>
      </w:r>
      <w:proofErr w:type="spellStart"/>
      <w:r>
        <w:t>vermächlet</w:t>
      </w:r>
      <w:proofErr w:type="spellEnd"/>
      <w:r>
        <w:t xml:space="preserve">, </w:t>
      </w:r>
      <w:proofErr w:type="spellStart"/>
      <w:r>
        <w:t>hochzyt</w:t>
      </w:r>
      <w:proofErr w:type="spellEnd"/>
      <w:r>
        <w:t xml:space="preserve"> und mal, auch </w:t>
      </w:r>
      <w:proofErr w:type="spellStart"/>
      <w:r>
        <w:t>tänz</w:t>
      </w:r>
      <w:proofErr w:type="spellEnd"/>
      <w:r>
        <w:t xml:space="preserve"> halt, </w:t>
      </w:r>
      <w:proofErr w:type="spellStart"/>
      <w:r>
        <w:t>byschlaafft</w:t>
      </w:r>
      <w:proofErr w:type="spellEnd"/>
      <w:r>
        <w:t xml:space="preserve"> und </w:t>
      </w:r>
      <w:proofErr w:type="spellStart"/>
      <w:r>
        <w:t>vil</w:t>
      </w:r>
      <w:proofErr w:type="spellEnd"/>
      <w:r>
        <w:t xml:space="preserve"> </w:t>
      </w:r>
      <w:proofErr w:type="spellStart"/>
      <w:r>
        <w:t>dess</w:t>
      </w:r>
      <w:proofErr w:type="spellEnd"/>
      <w:r>
        <w:t xml:space="preserve"> </w:t>
      </w:r>
      <w:proofErr w:type="spellStart"/>
      <w:r>
        <w:t>dings</w:t>
      </w:r>
      <w:proofErr w:type="spellEnd"/>
      <w:r>
        <w:t xml:space="preserve">, </w:t>
      </w:r>
      <w:proofErr w:type="spellStart"/>
      <w:r>
        <w:t>dz</w:t>
      </w:r>
      <w:proofErr w:type="spellEnd"/>
      <w:r>
        <w:t xml:space="preserve"> ein </w:t>
      </w:r>
      <w:proofErr w:type="spellStart"/>
      <w:r>
        <w:t>grewel</w:t>
      </w:r>
      <w:proofErr w:type="spellEnd"/>
      <w:r>
        <w:t xml:space="preserve"> ist </w:t>
      </w:r>
      <w:proofErr w:type="spellStart"/>
      <w:r>
        <w:t>zuo</w:t>
      </w:r>
      <w:proofErr w:type="spellEnd"/>
      <w:r>
        <w:t xml:space="preserve"> melden, mit innen </w:t>
      </w:r>
      <w:proofErr w:type="spellStart"/>
      <w:r>
        <w:t>tribt</w:t>
      </w:r>
      <w:proofErr w:type="spellEnd"/>
      <w:r>
        <w:t xml:space="preserve">, </w:t>
      </w:r>
      <w:proofErr w:type="spellStart"/>
      <w:r>
        <w:t>sy</w:t>
      </w:r>
      <w:proofErr w:type="spellEnd"/>
      <w:r>
        <w:t xml:space="preserve"> auch durch sin </w:t>
      </w:r>
      <w:proofErr w:type="spellStart"/>
      <w:r>
        <w:t>hilff</w:t>
      </w:r>
      <w:proofErr w:type="spellEnd"/>
      <w:r>
        <w:t xml:space="preserve"> die </w:t>
      </w:r>
      <w:proofErr w:type="spellStart"/>
      <w:r>
        <w:t>frücht</w:t>
      </w:r>
      <w:proofErr w:type="spellEnd"/>
      <w:r>
        <w:t xml:space="preserve"> uff dem </w:t>
      </w:r>
      <w:proofErr w:type="spellStart"/>
      <w:r>
        <w:t>fäld</w:t>
      </w:r>
      <w:proofErr w:type="spellEnd"/>
      <w:r>
        <w:t xml:space="preserve">, </w:t>
      </w:r>
      <w:proofErr w:type="spellStart"/>
      <w:r>
        <w:t>darzuo</w:t>
      </w:r>
      <w:proofErr w:type="spellEnd"/>
      <w:r>
        <w:t xml:space="preserve"> </w:t>
      </w:r>
      <w:proofErr w:type="spellStart"/>
      <w:r>
        <w:t>lüth</w:t>
      </w:r>
      <w:proofErr w:type="spellEnd"/>
      <w:r>
        <w:t xml:space="preserve"> und </w:t>
      </w:r>
      <w:proofErr w:type="spellStart"/>
      <w:r>
        <w:t>vych</w:t>
      </w:r>
      <w:proofErr w:type="spellEnd"/>
      <w:r>
        <w:t xml:space="preserve"> </w:t>
      </w:r>
      <w:proofErr w:type="spellStart"/>
      <w:r>
        <w:t>schedigent</w:t>
      </w:r>
      <w:proofErr w:type="spellEnd"/>
      <w:r>
        <w:t xml:space="preserve">, wie sich </w:t>
      </w:r>
      <w:proofErr w:type="spellStart"/>
      <w:r>
        <w:t>dz</w:t>
      </w:r>
      <w:proofErr w:type="spellEnd"/>
      <w:r>
        <w:t xml:space="preserve"> </w:t>
      </w:r>
      <w:proofErr w:type="spellStart"/>
      <w:r>
        <w:t>vilfaltig</w:t>
      </w:r>
      <w:proofErr w:type="spellEnd"/>
      <w:r>
        <w:t xml:space="preserve"> an der </w:t>
      </w:r>
      <w:proofErr w:type="spellStart"/>
      <w:r>
        <w:t>erfarung</w:t>
      </w:r>
      <w:proofErr w:type="spellEnd"/>
      <w:r>
        <w:t xml:space="preserve"> </w:t>
      </w:r>
      <w:proofErr w:type="spellStart"/>
      <w:r>
        <w:t>befindt</w:t>
      </w:r>
      <w:proofErr w:type="spellEnd"/>
      <w:r>
        <w:t xml:space="preserve"> und mit der that. Es </w:t>
      </w:r>
      <w:proofErr w:type="spellStart"/>
      <w:r>
        <w:t>befindt</w:t>
      </w:r>
      <w:proofErr w:type="spellEnd"/>
      <w:r>
        <w:t xml:space="preserve"> sich aber </w:t>
      </w:r>
      <w:proofErr w:type="spellStart"/>
      <w:r>
        <w:t>mertheils</w:t>
      </w:r>
      <w:proofErr w:type="spellEnd"/>
      <w:r>
        <w:t xml:space="preserve">, </w:t>
      </w:r>
      <w:proofErr w:type="spellStart"/>
      <w:r>
        <w:t>dz</w:t>
      </w:r>
      <w:proofErr w:type="spellEnd"/>
      <w:r>
        <w:t xml:space="preserve"> die </w:t>
      </w:r>
      <w:proofErr w:type="spellStart"/>
      <w:r>
        <w:t>häxen</w:t>
      </w:r>
      <w:proofErr w:type="spellEnd"/>
      <w:r>
        <w:t xml:space="preserve"> </w:t>
      </w:r>
      <w:proofErr w:type="spellStart"/>
      <w:r>
        <w:t>zuo</w:t>
      </w:r>
      <w:proofErr w:type="spellEnd"/>
      <w:r>
        <w:t xml:space="preserve"> </w:t>
      </w:r>
      <w:proofErr w:type="spellStart"/>
      <w:r>
        <w:t>sömlicher</w:t>
      </w:r>
      <w:proofErr w:type="spellEnd"/>
      <w:r>
        <w:t xml:space="preserve"> </w:t>
      </w:r>
      <w:proofErr w:type="spellStart"/>
      <w:r>
        <w:t>grewelicher</w:t>
      </w:r>
      <w:proofErr w:type="spellEnd"/>
      <w:r>
        <w:t xml:space="preserve"> </w:t>
      </w:r>
      <w:proofErr w:type="spellStart"/>
      <w:r>
        <w:t>verpündtnuss</w:t>
      </w:r>
      <w:proofErr w:type="spellEnd"/>
      <w:r>
        <w:t xml:space="preserve"> mit dem </w:t>
      </w:r>
      <w:proofErr w:type="spellStart"/>
      <w:r>
        <w:t>tüfel</w:t>
      </w:r>
      <w:proofErr w:type="spellEnd"/>
      <w:r>
        <w:t xml:space="preserve">, wie </w:t>
      </w:r>
      <w:proofErr w:type="spellStart"/>
      <w:r>
        <w:t>sy</w:t>
      </w:r>
      <w:proofErr w:type="spellEnd"/>
      <w:r>
        <w:t xml:space="preserve"> </w:t>
      </w:r>
      <w:proofErr w:type="spellStart"/>
      <w:r>
        <w:t>selbs</w:t>
      </w:r>
      <w:proofErr w:type="spellEnd"/>
      <w:r>
        <w:t xml:space="preserve"> bekennend, verursachet werden durch </w:t>
      </w:r>
      <w:proofErr w:type="spellStart"/>
      <w:r>
        <w:t>armuot</w:t>
      </w:r>
      <w:proofErr w:type="spellEnd"/>
      <w:r>
        <w:t xml:space="preserve">, </w:t>
      </w:r>
      <w:proofErr w:type="spellStart"/>
      <w:r>
        <w:t>nyd</w:t>
      </w:r>
      <w:proofErr w:type="spellEnd"/>
      <w:r>
        <w:t xml:space="preserve"> und hass oder </w:t>
      </w:r>
      <w:proofErr w:type="spellStart"/>
      <w:r>
        <w:t>begird</w:t>
      </w:r>
      <w:proofErr w:type="spellEnd"/>
      <w:r>
        <w:t xml:space="preserve"> der </w:t>
      </w:r>
      <w:proofErr w:type="spellStart"/>
      <w:r>
        <w:t>raach</w:t>
      </w:r>
      <w:proofErr w:type="spellEnd"/>
      <w:r>
        <w:t xml:space="preserve">, </w:t>
      </w:r>
      <w:proofErr w:type="spellStart"/>
      <w:r>
        <w:t>darmit</w:t>
      </w:r>
      <w:proofErr w:type="spellEnd"/>
      <w:r>
        <w:t xml:space="preserve"> </w:t>
      </w:r>
      <w:proofErr w:type="spellStart"/>
      <w:r>
        <w:t>sy</w:t>
      </w:r>
      <w:proofErr w:type="spellEnd"/>
      <w:r>
        <w:t xml:space="preserve"> dem </w:t>
      </w:r>
      <w:proofErr w:type="spellStart"/>
      <w:r>
        <w:t>tüfel</w:t>
      </w:r>
      <w:proofErr w:type="spellEnd"/>
      <w:r>
        <w:t xml:space="preserve"> den </w:t>
      </w:r>
      <w:proofErr w:type="spellStart"/>
      <w:r>
        <w:t>anlass</w:t>
      </w:r>
      <w:proofErr w:type="spellEnd"/>
      <w:r>
        <w:t xml:space="preserve"> </w:t>
      </w:r>
      <w:proofErr w:type="spellStart"/>
      <w:r>
        <w:t>gäbend</w:t>
      </w:r>
      <w:proofErr w:type="spellEnd"/>
      <w:r>
        <w:t xml:space="preserve">, </w:t>
      </w:r>
      <w:proofErr w:type="spellStart"/>
      <w:r>
        <w:t>sy</w:t>
      </w:r>
      <w:proofErr w:type="spellEnd"/>
      <w:r>
        <w:t xml:space="preserve"> </w:t>
      </w:r>
      <w:proofErr w:type="spellStart"/>
      <w:r>
        <w:t>zuo</w:t>
      </w:r>
      <w:proofErr w:type="spellEnd"/>
      <w:r>
        <w:t xml:space="preserve"> </w:t>
      </w:r>
      <w:proofErr w:type="spellStart"/>
      <w:r>
        <w:t>versuochen</w:t>
      </w:r>
      <w:proofErr w:type="spellEnd"/>
      <w:r>
        <w:t xml:space="preserve"> und </w:t>
      </w:r>
      <w:proofErr w:type="spellStart"/>
      <w:r>
        <w:t>zuo</w:t>
      </w:r>
      <w:proofErr w:type="spellEnd"/>
      <w:r>
        <w:t xml:space="preserve"> </w:t>
      </w:r>
      <w:proofErr w:type="spellStart"/>
      <w:r>
        <w:t>behenden</w:t>
      </w:r>
      <w:proofErr w:type="spellEnd"/>
      <w:r>
        <w:t xml:space="preserve">. Dan er innen in herrlicher </w:t>
      </w:r>
      <w:proofErr w:type="spellStart"/>
      <w:r>
        <w:t>gstalt</w:t>
      </w:r>
      <w:proofErr w:type="spellEnd"/>
      <w:r>
        <w:t xml:space="preserve"> </w:t>
      </w:r>
      <w:proofErr w:type="spellStart"/>
      <w:r>
        <w:t>erschynt</w:t>
      </w:r>
      <w:proofErr w:type="spellEnd"/>
      <w:r>
        <w:t xml:space="preserve"> und innen die </w:t>
      </w:r>
      <w:proofErr w:type="spellStart"/>
      <w:r>
        <w:t>hoffnung</w:t>
      </w:r>
      <w:proofErr w:type="spellEnd"/>
      <w:r>
        <w:t xml:space="preserve"> </w:t>
      </w:r>
      <w:proofErr w:type="spellStart"/>
      <w:r>
        <w:t>uffthuot</w:t>
      </w:r>
      <w:proofErr w:type="spellEnd"/>
      <w:r>
        <w:t xml:space="preserve">, wen </w:t>
      </w:r>
      <w:proofErr w:type="spellStart"/>
      <w:r>
        <w:t>sy</w:t>
      </w:r>
      <w:proofErr w:type="spellEnd"/>
      <w:r>
        <w:t xml:space="preserve"> sich an in </w:t>
      </w:r>
      <w:proofErr w:type="spellStart"/>
      <w:r>
        <w:t>ergäbind</w:t>
      </w:r>
      <w:proofErr w:type="spellEnd"/>
      <w:r>
        <w:t xml:space="preserve">, welle er innen keinen </w:t>
      </w:r>
      <w:proofErr w:type="spellStart"/>
      <w:r>
        <w:t>mangel</w:t>
      </w:r>
      <w:proofErr w:type="spellEnd"/>
      <w:r>
        <w:t xml:space="preserve"> lassen etc., und halt aber innen hernach gar </w:t>
      </w:r>
      <w:proofErr w:type="spellStart"/>
      <w:r>
        <w:t>nüt</w:t>
      </w:r>
      <w:proofErr w:type="spellEnd"/>
      <w:r>
        <w:t xml:space="preserve">, </w:t>
      </w:r>
      <w:proofErr w:type="spellStart"/>
      <w:r>
        <w:t>dan</w:t>
      </w:r>
      <w:proofErr w:type="spellEnd"/>
      <w:r>
        <w:t xml:space="preserve"> </w:t>
      </w:r>
      <w:proofErr w:type="spellStart"/>
      <w:r>
        <w:t>sy</w:t>
      </w:r>
      <w:proofErr w:type="spellEnd"/>
      <w:r>
        <w:t xml:space="preserve"> </w:t>
      </w:r>
      <w:proofErr w:type="spellStart"/>
      <w:r>
        <w:t>allwäg</w:t>
      </w:r>
      <w:proofErr w:type="spellEnd"/>
      <w:r>
        <w:t xml:space="preserve"> arm und </w:t>
      </w:r>
      <w:proofErr w:type="spellStart"/>
      <w:r>
        <w:t>ellend</w:t>
      </w:r>
      <w:proofErr w:type="spellEnd"/>
      <w:r>
        <w:t xml:space="preserve"> sind, und wen er innen schon </w:t>
      </w:r>
      <w:proofErr w:type="spellStart"/>
      <w:r>
        <w:t>öttwz</w:t>
      </w:r>
      <w:proofErr w:type="spellEnd"/>
      <w:r>
        <w:t xml:space="preserve"> </w:t>
      </w:r>
      <w:proofErr w:type="spellStart"/>
      <w:r>
        <w:t>under</w:t>
      </w:r>
      <w:proofErr w:type="spellEnd"/>
      <w:r>
        <w:t xml:space="preserve"> </w:t>
      </w:r>
      <w:proofErr w:type="spellStart"/>
      <w:r>
        <w:t>wylen</w:t>
      </w:r>
      <w:proofErr w:type="spellEnd"/>
      <w:r>
        <w:t xml:space="preserve"> gibt, so ist doch </w:t>
      </w:r>
      <w:proofErr w:type="spellStart"/>
      <w:r>
        <w:t>nüt</w:t>
      </w:r>
      <w:proofErr w:type="spellEnd"/>
      <w:r>
        <w:t xml:space="preserve"> und </w:t>
      </w:r>
      <w:proofErr w:type="spellStart"/>
      <w:r>
        <w:t>verschwynt</w:t>
      </w:r>
      <w:proofErr w:type="spellEnd"/>
      <w:r>
        <w:t xml:space="preserve"> innen </w:t>
      </w:r>
      <w:proofErr w:type="spellStart"/>
      <w:r>
        <w:t>under</w:t>
      </w:r>
      <w:proofErr w:type="spellEnd"/>
      <w:r>
        <w:t xml:space="preserve"> den </w:t>
      </w:r>
      <w:proofErr w:type="spellStart"/>
      <w:r>
        <w:t>händen</w:t>
      </w:r>
      <w:proofErr w:type="spellEnd"/>
      <w:r>
        <w:t xml:space="preserve">. </w:t>
      </w:r>
    </w:p>
    <w:p w14:paraId="194EB1AC" w14:textId="77777777" w:rsidR="009B4A2E" w:rsidRDefault="009B4A2E" w:rsidP="009B4A2E">
      <w:pPr>
        <w:pStyle w:val="StandardWeb"/>
      </w:pPr>
      <w:r>
        <w:t xml:space="preserve">Hie wird aber gefraget, ob die </w:t>
      </w:r>
      <w:proofErr w:type="spellStart"/>
      <w:r>
        <w:t>zauberer</w:t>
      </w:r>
      <w:proofErr w:type="spellEnd"/>
      <w:r>
        <w:t xml:space="preserve">, </w:t>
      </w:r>
      <w:proofErr w:type="spellStart"/>
      <w:r>
        <w:t>schwarzkünstler</w:t>
      </w:r>
      <w:proofErr w:type="spellEnd"/>
      <w:r>
        <w:t xml:space="preserve"> und </w:t>
      </w:r>
      <w:proofErr w:type="spellStart"/>
      <w:r>
        <w:t>häxen</w:t>
      </w:r>
      <w:proofErr w:type="spellEnd"/>
      <w:r>
        <w:t xml:space="preserve"> </w:t>
      </w:r>
      <w:proofErr w:type="spellStart"/>
      <w:r>
        <w:t>öttwz</w:t>
      </w:r>
      <w:proofErr w:type="spellEnd"/>
      <w:r>
        <w:t xml:space="preserve"> der dingen </w:t>
      </w:r>
      <w:proofErr w:type="spellStart"/>
      <w:r>
        <w:t>vermögind</w:t>
      </w:r>
      <w:proofErr w:type="spellEnd"/>
      <w:r>
        <w:t xml:space="preserve">, die geachtet </w:t>
      </w:r>
      <w:proofErr w:type="spellStart"/>
      <w:r>
        <w:t>werdent</w:t>
      </w:r>
      <w:proofErr w:type="spellEnd"/>
      <w:r>
        <w:t xml:space="preserve">, als ob </w:t>
      </w:r>
      <w:proofErr w:type="spellStart"/>
      <w:r>
        <w:t>sy</w:t>
      </w:r>
      <w:proofErr w:type="spellEnd"/>
      <w:r>
        <w:t xml:space="preserve"> von innen </w:t>
      </w:r>
      <w:proofErr w:type="spellStart"/>
      <w:r>
        <w:t>beschähind</w:t>
      </w:r>
      <w:proofErr w:type="spellEnd"/>
      <w:r>
        <w:t xml:space="preserve">? Dan </w:t>
      </w:r>
      <w:proofErr w:type="spellStart"/>
      <w:r>
        <w:t>vil</w:t>
      </w:r>
      <w:proofErr w:type="spellEnd"/>
      <w:r>
        <w:t xml:space="preserve"> wöllend achten, es </w:t>
      </w:r>
      <w:proofErr w:type="spellStart"/>
      <w:r>
        <w:t>sye</w:t>
      </w:r>
      <w:proofErr w:type="spellEnd"/>
      <w:r>
        <w:t xml:space="preserve"> ein </w:t>
      </w:r>
      <w:proofErr w:type="spellStart"/>
      <w:r>
        <w:t>whon</w:t>
      </w:r>
      <w:proofErr w:type="spellEnd"/>
      <w:r>
        <w:t xml:space="preserve">, </w:t>
      </w:r>
      <w:proofErr w:type="spellStart"/>
      <w:r>
        <w:t>ytele</w:t>
      </w:r>
      <w:proofErr w:type="spellEnd"/>
      <w:r>
        <w:t xml:space="preserve"> </w:t>
      </w:r>
      <w:proofErr w:type="spellStart"/>
      <w:r>
        <w:t>ynbildung</w:t>
      </w:r>
      <w:proofErr w:type="spellEnd"/>
      <w:r>
        <w:t xml:space="preserve"> und </w:t>
      </w:r>
      <w:proofErr w:type="spellStart"/>
      <w:r>
        <w:t>fantasy</w:t>
      </w:r>
      <w:proofErr w:type="spellEnd"/>
      <w:r>
        <w:t xml:space="preserve">, und </w:t>
      </w:r>
      <w:proofErr w:type="spellStart"/>
      <w:r>
        <w:t>vermögind</w:t>
      </w:r>
      <w:proofErr w:type="spellEnd"/>
      <w:r>
        <w:t xml:space="preserve"> </w:t>
      </w:r>
      <w:proofErr w:type="spellStart"/>
      <w:r>
        <w:t>nüt</w:t>
      </w:r>
      <w:proofErr w:type="spellEnd"/>
      <w:r>
        <w:t xml:space="preserve">, weder mit dem </w:t>
      </w:r>
      <w:proofErr w:type="spellStart"/>
      <w:r>
        <w:t>wätter</w:t>
      </w:r>
      <w:proofErr w:type="spellEnd"/>
      <w:r>
        <w:t xml:space="preserve"> noch wider </w:t>
      </w:r>
      <w:proofErr w:type="spellStart"/>
      <w:r>
        <w:t>lüth</w:t>
      </w:r>
      <w:proofErr w:type="spellEnd"/>
      <w:r>
        <w:t xml:space="preserve"> noch </w:t>
      </w:r>
      <w:proofErr w:type="spellStart"/>
      <w:r>
        <w:t>vych</w:t>
      </w:r>
      <w:proofErr w:type="spellEnd"/>
      <w:r>
        <w:t xml:space="preserve">. </w:t>
      </w:r>
      <w:proofErr w:type="spellStart"/>
      <w:r>
        <w:t>Dargegen</w:t>
      </w:r>
      <w:proofErr w:type="spellEnd"/>
      <w:r>
        <w:t xml:space="preserve"> aber die </w:t>
      </w:r>
      <w:proofErr w:type="spellStart"/>
      <w:r>
        <w:t>erfarung</w:t>
      </w:r>
      <w:proofErr w:type="spellEnd"/>
      <w:r>
        <w:t xml:space="preserve">, </w:t>
      </w:r>
      <w:proofErr w:type="spellStart"/>
      <w:r>
        <w:t>darzuo</w:t>
      </w:r>
      <w:proofErr w:type="spellEnd"/>
      <w:r>
        <w:t xml:space="preserve"> die h. </w:t>
      </w:r>
      <w:proofErr w:type="spellStart"/>
      <w:r>
        <w:t>gschrift</w:t>
      </w:r>
      <w:proofErr w:type="spellEnd"/>
      <w:r>
        <w:t xml:space="preserve"> </w:t>
      </w:r>
      <w:proofErr w:type="spellStart"/>
      <w:r>
        <w:t>zügend</w:t>
      </w:r>
      <w:proofErr w:type="spellEnd"/>
      <w:r>
        <w:t xml:space="preserve">, das </w:t>
      </w:r>
      <w:proofErr w:type="spellStart"/>
      <w:r>
        <w:t>sy</w:t>
      </w:r>
      <w:proofErr w:type="spellEnd"/>
      <w:r>
        <w:t xml:space="preserve"> ein </w:t>
      </w:r>
      <w:proofErr w:type="spellStart"/>
      <w:r>
        <w:t>würkung</w:t>
      </w:r>
      <w:proofErr w:type="spellEnd"/>
      <w:r>
        <w:t xml:space="preserve"> der dingen </w:t>
      </w:r>
      <w:proofErr w:type="spellStart"/>
      <w:r>
        <w:t>habind</w:t>
      </w:r>
      <w:proofErr w:type="spellEnd"/>
      <w:r>
        <w:t xml:space="preserve">, die </w:t>
      </w:r>
      <w:proofErr w:type="spellStart"/>
      <w:r>
        <w:t>sy</w:t>
      </w:r>
      <w:proofErr w:type="spellEnd"/>
      <w:r>
        <w:t xml:space="preserve"> </w:t>
      </w:r>
      <w:proofErr w:type="spellStart"/>
      <w:r>
        <w:t>thuond</w:t>
      </w:r>
      <w:proofErr w:type="spellEnd"/>
      <w:r>
        <w:t xml:space="preserve">, und </w:t>
      </w:r>
      <w:proofErr w:type="spellStart"/>
      <w:r>
        <w:t>menklich</w:t>
      </w:r>
      <w:proofErr w:type="spellEnd"/>
      <w:r>
        <w:t xml:space="preserve"> </w:t>
      </w:r>
      <w:proofErr w:type="spellStart"/>
      <w:r>
        <w:t>sicht</w:t>
      </w:r>
      <w:proofErr w:type="spellEnd"/>
      <w:r>
        <w:t xml:space="preserve"> und </w:t>
      </w:r>
      <w:proofErr w:type="spellStart"/>
      <w:r>
        <w:t>befindt</w:t>
      </w:r>
      <w:proofErr w:type="spellEnd"/>
      <w:r>
        <w:t xml:space="preserve">, </w:t>
      </w:r>
      <w:proofErr w:type="spellStart"/>
      <w:r>
        <w:t>dz</w:t>
      </w:r>
      <w:proofErr w:type="spellEnd"/>
      <w:r>
        <w:t xml:space="preserve"> es </w:t>
      </w:r>
      <w:proofErr w:type="spellStart"/>
      <w:r>
        <w:t>nütt</w:t>
      </w:r>
      <w:proofErr w:type="spellEnd"/>
      <w:r>
        <w:t xml:space="preserve"> im </w:t>
      </w:r>
      <w:proofErr w:type="spellStart"/>
      <w:r>
        <w:t>whon</w:t>
      </w:r>
      <w:proofErr w:type="spellEnd"/>
      <w:r>
        <w:t xml:space="preserve"> ist, </w:t>
      </w:r>
      <w:proofErr w:type="spellStart"/>
      <w:r>
        <w:t>sonder</w:t>
      </w:r>
      <w:proofErr w:type="spellEnd"/>
      <w:r>
        <w:t xml:space="preserve"> </w:t>
      </w:r>
      <w:proofErr w:type="spellStart"/>
      <w:r>
        <w:t>warlich</w:t>
      </w:r>
      <w:proofErr w:type="spellEnd"/>
      <w:r>
        <w:t xml:space="preserve"> </w:t>
      </w:r>
      <w:proofErr w:type="spellStart"/>
      <w:r>
        <w:t>bschicht</w:t>
      </w:r>
      <w:proofErr w:type="spellEnd"/>
      <w:r>
        <w:t xml:space="preserve">, </w:t>
      </w:r>
      <w:proofErr w:type="spellStart"/>
      <w:r>
        <w:t>wz</w:t>
      </w:r>
      <w:proofErr w:type="spellEnd"/>
      <w:r>
        <w:t xml:space="preserve"> </w:t>
      </w:r>
      <w:proofErr w:type="spellStart"/>
      <w:r>
        <w:t>sy</w:t>
      </w:r>
      <w:proofErr w:type="spellEnd"/>
      <w:r>
        <w:t xml:space="preserve"> </w:t>
      </w:r>
      <w:proofErr w:type="spellStart"/>
      <w:r>
        <w:t>thuond</w:t>
      </w:r>
      <w:proofErr w:type="spellEnd"/>
      <w:r>
        <w:t xml:space="preserve">. Als </w:t>
      </w:r>
      <w:proofErr w:type="spellStart"/>
      <w:r>
        <w:t>Exod</w:t>
      </w:r>
      <w:proofErr w:type="spellEnd"/>
      <w:r>
        <w:t xml:space="preserve">. die </w:t>
      </w:r>
      <w:proofErr w:type="spellStart"/>
      <w:r>
        <w:t>zauberer</w:t>
      </w:r>
      <w:proofErr w:type="spellEnd"/>
      <w:r>
        <w:t xml:space="preserve"> </w:t>
      </w:r>
      <w:proofErr w:type="spellStart"/>
      <w:r>
        <w:t>pharaonis</w:t>
      </w:r>
      <w:proofErr w:type="spellEnd"/>
      <w:r>
        <w:t xml:space="preserve"> </w:t>
      </w:r>
      <w:proofErr w:type="spellStart"/>
      <w:r>
        <w:t>vil</w:t>
      </w:r>
      <w:proofErr w:type="spellEnd"/>
      <w:r>
        <w:t xml:space="preserve"> der </w:t>
      </w:r>
      <w:proofErr w:type="spellStart"/>
      <w:r>
        <w:t>zeichen</w:t>
      </w:r>
      <w:proofErr w:type="spellEnd"/>
      <w:r>
        <w:t xml:space="preserve"> </w:t>
      </w:r>
      <w:proofErr w:type="spellStart"/>
      <w:r>
        <w:t>wurktend</w:t>
      </w:r>
      <w:proofErr w:type="spellEnd"/>
      <w:r>
        <w:t xml:space="preserve"> mit der that, die vorhin Mose und Aaron durch </w:t>
      </w:r>
      <w:proofErr w:type="spellStart"/>
      <w:r>
        <w:t>gottes</w:t>
      </w:r>
      <w:proofErr w:type="spellEnd"/>
      <w:r>
        <w:t xml:space="preserve"> </w:t>
      </w:r>
      <w:proofErr w:type="spellStart"/>
      <w:r>
        <w:t>krafft</w:t>
      </w:r>
      <w:proofErr w:type="spellEnd"/>
      <w:r>
        <w:t xml:space="preserve"> </w:t>
      </w:r>
      <w:proofErr w:type="spellStart"/>
      <w:r>
        <w:t>thon</w:t>
      </w:r>
      <w:proofErr w:type="spellEnd"/>
      <w:r>
        <w:t xml:space="preserve"> </w:t>
      </w:r>
      <w:proofErr w:type="spellStart"/>
      <w:r>
        <w:t>hattend</w:t>
      </w:r>
      <w:proofErr w:type="spellEnd"/>
      <w:r>
        <w:t xml:space="preserve">, doch </w:t>
      </w:r>
      <w:proofErr w:type="spellStart"/>
      <w:r>
        <w:t>allwägen</w:t>
      </w:r>
      <w:proofErr w:type="spellEnd"/>
      <w:r>
        <w:t xml:space="preserve"> von den göttlichen </w:t>
      </w:r>
      <w:proofErr w:type="spellStart"/>
      <w:r>
        <w:t>zeichen</w:t>
      </w:r>
      <w:proofErr w:type="spellEnd"/>
      <w:r>
        <w:t xml:space="preserve"> </w:t>
      </w:r>
      <w:proofErr w:type="spellStart"/>
      <w:r>
        <w:t>zuo</w:t>
      </w:r>
      <w:proofErr w:type="spellEnd"/>
      <w:r>
        <w:t xml:space="preserve"> schanden </w:t>
      </w:r>
      <w:proofErr w:type="spellStart"/>
      <w:r>
        <w:t>gmacht</w:t>
      </w:r>
      <w:proofErr w:type="spellEnd"/>
      <w:r>
        <w:t xml:space="preserve"> </w:t>
      </w:r>
      <w:proofErr w:type="spellStart"/>
      <w:r>
        <w:t>wurdent</w:t>
      </w:r>
      <w:proofErr w:type="spellEnd"/>
      <w:r>
        <w:t xml:space="preserve">. Item 1. Sam. 28, wie die </w:t>
      </w:r>
      <w:proofErr w:type="spellStart"/>
      <w:r>
        <w:t>häx</w:t>
      </w:r>
      <w:proofErr w:type="spellEnd"/>
      <w:r>
        <w:t xml:space="preserve"> dem Saul den Samuel </w:t>
      </w:r>
      <w:proofErr w:type="spellStart"/>
      <w:r>
        <w:t>ufferwakt</w:t>
      </w:r>
      <w:proofErr w:type="spellEnd"/>
      <w:r>
        <w:t xml:space="preserve">, ob </w:t>
      </w:r>
      <w:proofErr w:type="spellStart"/>
      <w:r>
        <w:t>glych</w:t>
      </w:r>
      <w:proofErr w:type="spellEnd"/>
      <w:r>
        <w:t xml:space="preserve"> </w:t>
      </w:r>
      <w:proofErr w:type="spellStart"/>
      <w:r>
        <w:t>nütt</w:t>
      </w:r>
      <w:proofErr w:type="spellEnd"/>
      <w:r>
        <w:t xml:space="preserve"> der recht Samuel </w:t>
      </w:r>
      <w:proofErr w:type="spellStart"/>
      <w:r>
        <w:t>xin</w:t>
      </w:r>
      <w:proofErr w:type="spellEnd"/>
      <w:r>
        <w:t xml:space="preserve">, so was es doch ein sichtbare, </w:t>
      </w:r>
      <w:proofErr w:type="spellStart"/>
      <w:r>
        <w:t>wäsenliche</w:t>
      </w:r>
      <w:proofErr w:type="spellEnd"/>
      <w:r>
        <w:t xml:space="preserve"> </w:t>
      </w:r>
      <w:proofErr w:type="spellStart"/>
      <w:r>
        <w:t>gstalt</w:t>
      </w:r>
      <w:proofErr w:type="spellEnd"/>
      <w:r>
        <w:t xml:space="preserve"> </w:t>
      </w:r>
      <w:proofErr w:type="spellStart"/>
      <w:r>
        <w:t>dess</w:t>
      </w:r>
      <w:proofErr w:type="spellEnd"/>
      <w:r>
        <w:t xml:space="preserve"> Samuels, </w:t>
      </w:r>
      <w:proofErr w:type="spellStart"/>
      <w:r>
        <w:t>dz</w:t>
      </w:r>
      <w:proofErr w:type="spellEnd"/>
      <w:r>
        <w:t xml:space="preserve"> der gottlos Saul </w:t>
      </w:r>
      <w:proofErr w:type="spellStart"/>
      <w:r>
        <w:t>nüt</w:t>
      </w:r>
      <w:proofErr w:type="spellEnd"/>
      <w:r>
        <w:t xml:space="preserve"> anders vermeint, </w:t>
      </w:r>
      <w:proofErr w:type="spellStart"/>
      <w:r>
        <w:t>dan</w:t>
      </w:r>
      <w:proofErr w:type="spellEnd"/>
      <w:r>
        <w:t xml:space="preserve"> es </w:t>
      </w:r>
      <w:proofErr w:type="spellStart"/>
      <w:r>
        <w:t>were</w:t>
      </w:r>
      <w:proofErr w:type="spellEnd"/>
      <w:r>
        <w:t xml:space="preserve"> der Samuel. Wie </w:t>
      </w:r>
      <w:proofErr w:type="spellStart"/>
      <w:r>
        <w:t>dan</w:t>
      </w:r>
      <w:proofErr w:type="spellEnd"/>
      <w:r>
        <w:t xml:space="preserve"> noch durch schwarze </w:t>
      </w:r>
      <w:proofErr w:type="spellStart"/>
      <w:r>
        <w:t>kunst</w:t>
      </w:r>
      <w:proofErr w:type="spellEnd"/>
      <w:r>
        <w:t xml:space="preserve"> </w:t>
      </w:r>
      <w:proofErr w:type="spellStart"/>
      <w:r>
        <w:t>abgstorbne</w:t>
      </w:r>
      <w:proofErr w:type="spellEnd"/>
      <w:r>
        <w:t xml:space="preserve"> zum </w:t>
      </w:r>
      <w:proofErr w:type="spellStart"/>
      <w:r>
        <w:t>gspräch</w:t>
      </w:r>
      <w:proofErr w:type="spellEnd"/>
      <w:r>
        <w:t xml:space="preserve"> </w:t>
      </w:r>
      <w:proofErr w:type="spellStart"/>
      <w:r>
        <w:t>berüefft</w:t>
      </w:r>
      <w:proofErr w:type="spellEnd"/>
      <w:r>
        <w:t xml:space="preserve"> und beschworen </w:t>
      </w:r>
      <w:proofErr w:type="spellStart"/>
      <w:r>
        <w:t>werdent</w:t>
      </w:r>
      <w:proofErr w:type="spellEnd"/>
      <w:r>
        <w:t xml:space="preserve">, die auch </w:t>
      </w:r>
      <w:proofErr w:type="spellStart"/>
      <w:r>
        <w:t>warlich</w:t>
      </w:r>
      <w:proofErr w:type="spellEnd"/>
      <w:r>
        <w:t xml:space="preserve"> die </w:t>
      </w:r>
      <w:proofErr w:type="spellStart"/>
      <w:r>
        <w:t>abgstorbnen</w:t>
      </w:r>
      <w:proofErr w:type="spellEnd"/>
      <w:r>
        <w:t xml:space="preserve"> </w:t>
      </w:r>
      <w:proofErr w:type="spellStart"/>
      <w:r>
        <w:t>nütt</w:t>
      </w:r>
      <w:proofErr w:type="spellEnd"/>
      <w:r>
        <w:t xml:space="preserve"> sind, doch auch </w:t>
      </w:r>
      <w:proofErr w:type="spellStart"/>
      <w:r>
        <w:t>nüt</w:t>
      </w:r>
      <w:proofErr w:type="spellEnd"/>
      <w:r>
        <w:t xml:space="preserve"> ein </w:t>
      </w:r>
      <w:proofErr w:type="spellStart"/>
      <w:r>
        <w:t>whon</w:t>
      </w:r>
      <w:proofErr w:type="spellEnd"/>
      <w:r>
        <w:t xml:space="preserve">, </w:t>
      </w:r>
      <w:proofErr w:type="spellStart"/>
      <w:r>
        <w:t>sonder</w:t>
      </w:r>
      <w:proofErr w:type="spellEnd"/>
      <w:r>
        <w:t xml:space="preserve"> im </w:t>
      </w:r>
      <w:proofErr w:type="spellStart"/>
      <w:r>
        <w:t>wäsen</w:t>
      </w:r>
      <w:proofErr w:type="spellEnd"/>
      <w:r>
        <w:t xml:space="preserve"> den </w:t>
      </w:r>
      <w:proofErr w:type="spellStart"/>
      <w:r>
        <w:t>abgstorbnen</w:t>
      </w:r>
      <w:proofErr w:type="spellEnd"/>
      <w:r>
        <w:t xml:space="preserve"> </w:t>
      </w:r>
      <w:proofErr w:type="spellStart"/>
      <w:r>
        <w:t>glych</w:t>
      </w:r>
      <w:proofErr w:type="spellEnd"/>
      <w:r>
        <w:t xml:space="preserve"> und </w:t>
      </w:r>
      <w:proofErr w:type="spellStart"/>
      <w:r>
        <w:t>dess</w:t>
      </w:r>
      <w:proofErr w:type="spellEnd"/>
      <w:r>
        <w:t xml:space="preserve"> </w:t>
      </w:r>
      <w:proofErr w:type="spellStart"/>
      <w:r>
        <w:t>tüfels</w:t>
      </w:r>
      <w:proofErr w:type="spellEnd"/>
      <w:r>
        <w:t xml:space="preserve"> </w:t>
      </w:r>
      <w:proofErr w:type="spellStart"/>
      <w:r>
        <w:t>btrug</w:t>
      </w:r>
      <w:proofErr w:type="spellEnd"/>
      <w:r>
        <w:t xml:space="preserve">. Act. 8: Simon Magus </w:t>
      </w:r>
      <w:proofErr w:type="spellStart"/>
      <w:r>
        <w:t>hatt</w:t>
      </w:r>
      <w:proofErr w:type="spellEnd"/>
      <w:r>
        <w:t xml:space="preserve"> lange </w:t>
      </w:r>
      <w:proofErr w:type="spellStart"/>
      <w:r>
        <w:t>zyt</w:t>
      </w:r>
      <w:proofErr w:type="spellEnd"/>
      <w:r>
        <w:t xml:space="preserve"> die </w:t>
      </w:r>
      <w:proofErr w:type="spellStart"/>
      <w:r>
        <w:t>burger</w:t>
      </w:r>
      <w:proofErr w:type="spellEnd"/>
      <w:r>
        <w:t xml:space="preserve"> der statt </w:t>
      </w:r>
      <w:proofErr w:type="spellStart"/>
      <w:r>
        <w:t>Samarie</w:t>
      </w:r>
      <w:proofErr w:type="spellEnd"/>
      <w:r>
        <w:t xml:space="preserve"> </w:t>
      </w:r>
      <w:proofErr w:type="spellStart"/>
      <w:r>
        <w:t>bezauberet</w:t>
      </w:r>
      <w:proofErr w:type="spellEnd"/>
      <w:r>
        <w:t xml:space="preserve">, betört und betrogen etc., der auch durch die göttlich </w:t>
      </w:r>
      <w:proofErr w:type="spellStart"/>
      <w:r>
        <w:t>warheyt</w:t>
      </w:r>
      <w:proofErr w:type="spellEnd"/>
      <w:r>
        <w:t xml:space="preserve"> </w:t>
      </w:r>
      <w:proofErr w:type="spellStart"/>
      <w:r>
        <w:t>abgetriben</w:t>
      </w:r>
      <w:proofErr w:type="spellEnd"/>
      <w:r>
        <w:t xml:space="preserve"> und sin </w:t>
      </w:r>
      <w:proofErr w:type="spellStart"/>
      <w:r>
        <w:t>kunst</w:t>
      </w:r>
      <w:proofErr w:type="spellEnd"/>
      <w:r>
        <w:t xml:space="preserve"> der </w:t>
      </w:r>
      <w:proofErr w:type="spellStart"/>
      <w:r>
        <w:t>zaubery</w:t>
      </w:r>
      <w:proofErr w:type="spellEnd"/>
      <w:r>
        <w:t xml:space="preserve"> geoffenbaret und </w:t>
      </w:r>
      <w:proofErr w:type="spellStart"/>
      <w:r>
        <w:t>zuo</w:t>
      </w:r>
      <w:proofErr w:type="spellEnd"/>
      <w:r>
        <w:t xml:space="preserve"> schanden </w:t>
      </w:r>
      <w:proofErr w:type="spellStart"/>
      <w:r>
        <w:t>gmachet</w:t>
      </w:r>
      <w:proofErr w:type="spellEnd"/>
      <w:r>
        <w:t xml:space="preserve"> ward. </w:t>
      </w:r>
    </w:p>
    <w:p w14:paraId="7B02D292" w14:textId="77777777" w:rsidR="009B4A2E" w:rsidRDefault="009B4A2E" w:rsidP="009B4A2E">
      <w:pPr>
        <w:pStyle w:val="StandardWeb"/>
      </w:pPr>
      <w:r>
        <w:t xml:space="preserve">Fragst, </w:t>
      </w:r>
      <w:proofErr w:type="spellStart"/>
      <w:r>
        <w:t>wess</w:t>
      </w:r>
      <w:proofErr w:type="spellEnd"/>
      <w:r>
        <w:t xml:space="preserve"> und wannen doch die </w:t>
      </w:r>
      <w:proofErr w:type="spellStart"/>
      <w:r>
        <w:t>krafft</w:t>
      </w:r>
      <w:proofErr w:type="spellEnd"/>
      <w:r>
        <w:t xml:space="preserve"> </w:t>
      </w:r>
      <w:proofErr w:type="spellStart"/>
      <w:r>
        <w:t>sye</w:t>
      </w:r>
      <w:proofErr w:type="spellEnd"/>
      <w:r>
        <w:t xml:space="preserve">, mit deren die </w:t>
      </w:r>
      <w:proofErr w:type="spellStart"/>
      <w:r>
        <w:t>zauberer</w:t>
      </w:r>
      <w:proofErr w:type="spellEnd"/>
      <w:r>
        <w:t xml:space="preserve"> und </w:t>
      </w:r>
      <w:proofErr w:type="spellStart"/>
      <w:r>
        <w:t>häxen</w:t>
      </w:r>
      <w:proofErr w:type="spellEnd"/>
      <w:r>
        <w:t xml:space="preserve"> </w:t>
      </w:r>
      <w:proofErr w:type="spellStart"/>
      <w:r>
        <w:t>würkend</w:t>
      </w:r>
      <w:proofErr w:type="spellEnd"/>
      <w:r>
        <w:t>? R[</w:t>
      </w:r>
      <w:proofErr w:type="spellStart"/>
      <w:r>
        <w:t>espondeo</w:t>
      </w:r>
      <w:proofErr w:type="spellEnd"/>
      <w:r>
        <w:t xml:space="preserve">]: </w:t>
      </w:r>
      <w:proofErr w:type="spellStart"/>
      <w:r>
        <w:t>Dess</w:t>
      </w:r>
      <w:proofErr w:type="spellEnd"/>
      <w:r>
        <w:t xml:space="preserve"> </w:t>
      </w:r>
      <w:proofErr w:type="spellStart"/>
      <w:r>
        <w:t>tüfels</w:t>
      </w:r>
      <w:proofErr w:type="spellEnd"/>
      <w:r>
        <w:t xml:space="preserve"> und </w:t>
      </w:r>
      <w:proofErr w:type="spellStart"/>
      <w:r>
        <w:t>uss</w:t>
      </w:r>
      <w:proofErr w:type="spellEnd"/>
      <w:r>
        <w:t xml:space="preserve"> dem </w:t>
      </w:r>
      <w:proofErr w:type="spellStart"/>
      <w:r>
        <w:t>tüfel</w:t>
      </w:r>
      <w:proofErr w:type="spellEnd"/>
      <w:r>
        <w:t xml:space="preserve"> ists, doch </w:t>
      </w:r>
      <w:proofErr w:type="spellStart"/>
      <w:r>
        <w:t>nütt</w:t>
      </w:r>
      <w:proofErr w:type="spellEnd"/>
      <w:r>
        <w:t xml:space="preserve"> als </w:t>
      </w:r>
      <w:proofErr w:type="spellStart"/>
      <w:r>
        <w:t>uss</w:t>
      </w:r>
      <w:proofErr w:type="spellEnd"/>
      <w:r>
        <w:t xml:space="preserve"> </w:t>
      </w:r>
      <w:proofErr w:type="spellStart"/>
      <w:r>
        <w:t>imm</w:t>
      </w:r>
      <w:proofErr w:type="spellEnd"/>
      <w:r>
        <w:t xml:space="preserve">, </w:t>
      </w:r>
      <w:proofErr w:type="spellStart"/>
      <w:r>
        <w:t>dz</w:t>
      </w:r>
      <w:proofErr w:type="spellEnd"/>
      <w:r>
        <w:t xml:space="preserve"> er für sich </w:t>
      </w:r>
      <w:proofErr w:type="spellStart"/>
      <w:r>
        <w:t>selbs</w:t>
      </w:r>
      <w:proofErr w:type="spellEnd"/>
      <w:r>
        <w:t xml:space="preserve"> </w:t>
      </w:r>
      <w:proofErr w:type="spellStart"/>
      <w:r>
        <w:t>sömlichs</w:t>
      </w:r>
      <w:proofErr w:type="spellEnd"/>
      <w:r>
        <w:t xml:space="preserve"> vermöge, </w:t>
      </w:r>
      <w:proofErr w:type="spellStart"/>
      <w:r>
        <w:t>sonder</w:t>
      </w:r>
      <w:proofErr w:type="spellEnd"/>
      <w:r>
        <w:t xml:space="preserve"> </w:t>
      </w:r>
      <w:proofErr w:type="spellStart"/>
      <w:r>
        <w:t>uss</w:t>
      </w:r>
      <w:proofErr w:type="spellEnd"/>
      <w:r>
        <w:t xml:space="preserve"> </w:t>
      </w:r>
      <w:proofErr w:type="spellStart"/>
      <w:r>
        <w:t>verhengnuss</w:t>
      </w:r>
      <w:proofErr w:type="spellEnd"/>
      <w:r>
        <w:t xml:space="preserve"> </w:t>
      </w:r>
      <w:proofErr w:type="spellStart"/>
      <w:r>
        <w:t>goz</w:t>
      </w:r>
      <w:proofErr w:type="spellEnd"/>
      <w:r>
        <w:t xml:space="preserve">, welcher </w:t>
      </w:r>
      <w:proofErr w:type="spellStart"/>
      <w:r>
        <w:t>uss</w:t>
      </w:r>
      <w:proofErr w:type="spellEnd"/>
      <w:r>
        <w:t xml:space="preserve"> </w:t>
      </w:r>
      <w:proofErr w:type="spellStart"/>
      <w:r>
        <w:t>gwüssen</w:t>
      </w:r>
      <w:proofErr w:type="spellEnd"/>
      <w:r>
        <w:t xml:space="preserve"> </w:t>
      </w:r>
      <w:proofErr w:type="spellStart"/>
      <w:r>
        <w:t>ursachen</w:t>
      </w:r>
      <w:proofErr w:type="spellEnd"/>
      <w:r>
        <w:t xml:space="preserve"> und </w:t>
      </w:r>
      <w:proofErr w:type="spellStart"/>
      <w:r>
        <w:t>uss</w:t>
      </w:r>
      <w:proofErr w:type="spellEnd"/>
      <w:r>
        <w:t xml:space="preserve"> </w:t>
      </w:r>
      <w:proofErr w:type="spellStart"/>
      <w:r>
        <w:t>sinem</w:t>
      </w:r>
      <w:proofErr w:type="spellEnd"/>
      <w:r>
        <w:t xml:space="preserve"> </w:t>
      </w:r>
      <w:proofErr w:type="spellStart"/>
      <w:r>
        <w:t>grechten</w:t>
      </w:r>
      <w:proofErr w:type="spellEnd"/>
      <w:r>
        <w:t xml:space="preserve"> </w:t>
      </w:r>
      <w:proofErr w:type="spellStart"/>
      <w:r>
        <w:t>gricht</w:t>
      </w:r>
      <w:proofErr w:type="spellEnd"/>
      <w:r>
        <w:t xml:space="preserve"> </w:t>
      </w:r>
      <w:proofErr w:type="spellStart"/>
      <w:r>
        <w:t>sömlichs</w:t>
      </w:r>
      <w:proofErr w:type="spellEnd"/>
      <w:r>
        <w:t xml:space="preserve"> </w:t>
      </w:r>
      <w:proofErr w:type="spellStart"/>
      <w:r>
        <w:t>zuo</w:t>
      </w:r>
      <w:proofErr w:type="spellEnd"/>
      <w:r>
        <w:t xml:space="preserve"> lasst und den </w:t>
      </w:r>
      <w:proofErr w:type="spellStart"/>
      <w:r>
        <w:t>tüfel</w:t>
      </w:r>
      <w:proofErr w:type="spellEnd"/>
      <w:r>
        <w:t xml:space="preserve"> </w:t>
      </w:r>
      <w:proofErr w:type="spellStart"/>
      <w:r>
        <w:t>gebrucht</w:t>
      </w:r>
      <w:proofErr w:type="spellEnd"/>
      <w:r>
        <w:t xml:space="preserve"> als </w:t>
      </w:r>
      <w:proofErr w:type="spellStart"/>
      <w:r>
        <w:t>sinen</w:t>
      </w:r>
      <w:proofErr w:type="spellEnd"/>
      <w:r>
        <w:t xml:space="preserve"> </w:t>
      </w:r>
      <w:proofErr w:type="spellStart"/>
      <w:r>
        <w:t>nachrichter</w:t>
      </w:r>
      <w:proofErr w:type="spellEnd"/>
      <w:r>
        <w:t xml:space="preserve"> </w:t>
      </w:r>
      <w:proofErr w:type="spellStart"/>
      <w:r>
        <w:t>siner</w:t>
      </w:r>
      <w:proofErr w:type="spellEnd"/>
      <w:r>
        <w:t xml:space="preserve"> </w:t>
      </w:r>
      <w:proofErr w:type="spellStart"/>
      <w:r>
        <w:t>grichten</w:t>
      </w:r>
      <w:proofErr w:type="spellEnd"/>
      <w:r>
        <w:t xml:space="preserve">. Der </w:t>
      </w:r>
      <w:proofErr w:type="spellStart"/>
      <w:r>
        <w:t>tüfel</w:t>
      </w:r>
      <w:proofErr w:type="spellEnd"/>
      <w:r>
        <w:t xml:space="preserve"> aber die </w:t>
      </w:r>
      <w:proofErr w:type="spellStart"/>
      <w:r>
        <w:t>darzuo</w:t>
      </w:r>
      <w:proofErr w:type="spellEnd"/>
      <w:r>
        <w:t xml:space="preserve"> </w:t>
      </w:r>
      <w:proofErr w:type="spellStart"/>
      <w:r>
        <w:t>brucht</w:t>
      </w:r>
      <w:proofErr w:type="spellEnd"/>
      <w:r>
        <w:t xml:space="preserve">, so </w:t>
      </w:r>
      <w:proofErr w:type="spellStart"/>
      <w:r>
        <w:t>sins</w:t>
      </w:r>
      <w:proofErr w:type="spellEnd"/>
      <w:r>
        <w:t xml:space="preserve"> </w:t>
      </w:r>
      <w:proofErr w:type="spellStart"/>
      <w:r>
        <w:t>gsinds</w:t>
      </w:r>
      <w:proofErr w:type="spellEnd"/>
      <w:r>
        <w:t xml:space="preserve"> sind, </w:t>
      </w:r>
      <w:proofErr w:type="spellStart"/>
      <w:r>
        <w:t>zauberer</w:t>
      </w:r>
      <w:proofErr w:type="spellEnd"/>
      <w:r>
        <w:t xml:space="preserve">, </w:t>
      </w:r>
      <w:proofErr w:type="spellStart"/>
      <w:r>
        <w:t>häxen</w:t>
      </w:r>
      <w:proofErr w:type="spellEnd"/>
      <w:r>
        <w:t xml:space="preserve"> und andere </w:t>
      </w:r>
      <w:proofErr w:type="spellStart"/>
      <w:r>
        <w:t>verzwyflete</w:t>
      </w:r>
      <w:proofErr w:type="spellEnd"/>
      <w:r>
        <w:t xml:space="preserve">, </w:t>
      </w:r>
      <w:proofErr w:type="spellStart"/>
      <w:r>
        <w:t>verfluochte</w:t>
      </w:r>
      <w:proofErr w:type="spellEnd"/>
      <w:r>
        <w:t xml:space="preserve"> </w:t>
      </w:r>
      <w:proofErr w:type="spellStart"/>
      <w:r>
        <w:t>menschen</w:t>
      </w:r>
      <w:proofErr w:type="spellEnd"/>
      <w:r>
        <w:t xml:space="preserve">. </w:t>
      </w:r>
      <w:proofErr w:type="spellStart"/>
      <w:r>
        <w:t>Dz</w:t>
      </w:r>
      <w:proofErr w:type="spellEnd"/>
      <w:r>
        <w:t xml:space="preserve"> </w:t>
      </w:r>
      <w:proofErr w:type="spellStart"/>
      <w:r>
        <w:t>sähend</w:t>
      </w:r>
      <w:proofErr w:type="spellEnd"/>
      <w:r>
        <w:t xml:space="preserve"> wir in der </w:t>
      </w:r>
      <w:proofErr w:type="spellStart"/>
      <w:r>
        <w:t>histori</w:t>
      </w:r>
      <w:proofErr w:type="spellEnd"/>
      <w:r>
        <w:t xml:space="preserve"> Jobs, welchen </w:t>
      </w:r>
      <w:proofErr w:type="spellStart"/>
      <w:r>
        <w:t>gott</w:t>
      </w:r>
      <w:proofErr w:type="spellEnd"/>
      <w:r>
        <w:t xml:space="preserve"> </w:t>
      </w:r>
      <w:proofErr w:type="spellStart"/>
      <w:r>
        <w:t>bewären</w:t>
      </w:r>
      <w:proofErr w:type="spellEnd"/>
      <w:r>
        <w:t xml:space="preserve"> </w:t>
      </w:r>
      <w:proofErr w:type="spellStart"/>
      <w:r>
        <w:t>wolt</w:t>
      </w:r>
      <w:proofErr w:type="spellEnd"/>
      <w:r>
        <w:t xml:space="preserve">, </w:t>
      </w:r>
      <w:proofErr w:type="spellStart"/>
      <w:r>
        <w:t>erlaupt</w:t>
      </w:r>
      <w:proofErr w:type="spellEnd"/>
      <w:r>
        <w:t xml:space="preserve"> </w:t>
      </w:r>
      <w:proofErr w:type="spellStart"/>
      <w:r>
        <w:t>desshalb</w:t>
      </w:r>
      <w:proofErr w:type="spellEnd"/>
      <w:r>
        <w:t xml:space="preserve"> dem </w:t>
      </w:r>
      <w:proofErr w:type="spellStart"/>
      <w:r>
        <w:t>tüfel</w:t>
      </w:r>
      <w:proofErr w:type="spellEnd"/>
      <w:r>
        <w:t xml:space="preserve">, </w:t>
      </w:r>
      <w:proofErr w:type="spellStart"/>
      <w:r>
        <w:t>dz</w:t>
      </w:r>
      <w:proofErr w:type="spellEnd"/>
      <w:r>
        <w:t xml:space="preserve"> er in </w:t>
      </w:r>
      <w:proofErr w:type="spellStart"/>
      <w:r>
        <w:t>schedigen</w:t>
      </w:r>
      <w:proofErr w:type="spellEnd"/>
      <w:r>
        <w:t xml:space="preserve"> </w:t>
      </w:r>
      <w:proofErr w:type="spellStart"/>
      <w:r>
        <w:t>mocht</w:t>
      </w:r>
      <w:proofErr w:type="spellEnd"/>
      <w:r>
        <w:t xml:space="preserve"> an </w:t>
      </w:r>
      <w:proofErr w:type="spellStart"/>
      <w:r>
        <w:t>sim</w:t>
      </w:r>
      <w:proofErr w:type="spellEnd"/>
      <w:r>
        <w:t xml:space="preserve"> </w:t>
      </w:r>
      <w:proofErr w:type="spellStart"/>
      <w:r>
        <w:t>huss</w:t>
      </w:r>
      <w:proofErr w:type="spellEnd"/>
      <w:r>
        <w:t xml:space="preserve">, </w:t>
      </w:r>
      <w:proofErr w:type="spellStart"/>
      <w:r>
        <w:t>kinderen</w:t>
      </w:r>
      <w:proofErr w:type="spellEnd"/>
      <w:r>
        <w:t xml:space="preserve">, </w:t>
      </w:r>
      <w:proofErr w:type="spellStart"/>
      <w:r>
        <w:t>güeteren</w:t>
      </w:r>
      <w:proofErr w:type="spellEnd"/>
      <w:r>
        <w:t xml:space="preserve">, doch den </w:t>
      </w:r>
      <w:proofErr w:type="spellStart"/>
      <w:r>
        <w:t>lyb</w:t>
      </w:r>
      <w:proofErr w:type="spellEnd"/>
      <w:r>
        <w:t xml:space="preserve"> </w:t>
      </w:r>
      <w:proofErr w:type="spellStart"/>
      <w:r>
        <w:t>sölle</w:t>
      </w:r>
      <w:proofErr w:type="spellEnd"/>
      <w:r>
        <w:t xml:space="preserve"> er </w:t>
      </w:r>
      <w:proofErr w:type="spellStart"/>
      <w:r>
        <w:t>nüt</w:t>
      </w:r>
      <w:proofErr w:type="spellEnd"/>
      <w:r>
        <w:t xml:space="preserve"> </w:t>
      </w:r>
      <w:proofErr w:type="spellStart"/>
      <w:r>
        <w:t>berüeren</w:t>
      </w:r>
      <w:proofErr w:type="spellEnd"/>
      <w:r>
        <w:t xml:space="preserve">. Do </w:t>
      </w:r>
      <w:proofErr w:type="spellStart"/>
      <w:r>
        <w:t>fuor</w:t>
      </w:r>
      <w:proofErr w:type="spellEnd"/>
      <w:r>
        <w:t xml:space="preserve"> der </w:t>
      </w:r>
      <w:proofErr w:type="spellStart"/>
      <w:r>
        <w:t>tüfel</w:t>
      </w:r>
      <w:proofErr w:type="spellEnd"/>
      <w:r>
        <w:t xml:space="preserve"> hin und bewegt ein </w:t>
      </w:r>
      <w:proofErr w:type="spellStart"/>
      <w:r>
        <w:t>grewelichs</w:t>
      </w:r>
      <w:proofErr w:type="spellEnd"/>
      <w:r>
        <w:t xml:space="preserve"> </w:t>
      </w:r>
      <w:proofErr w:type="spellStart"/>
      <w:r>
        <w:t>wätter</w:t>
      </w:r>
      <w:proofErr w:type="spellEnd"/>
      <w:r>
        <w:t xml:space="preserve">, mit dem er </w:t>
      </w:r>
      <w:proofErr w:type="spellStart"/>
      <w:r>
        <w:t>dz</w:t>
      </w:r>
      <w:proofErr w:type="spellEnd"/>
      <w:r>
        <w:t xml:space="preserve"> </w:t>
      </w:r>
      <w:proofErr w:type="spellStart"/>
      <w:r>
        <w:t>huss</w:t>
      </w:r>
      <w:proofErr w:type="spellEnd"/>
      <w:r>
        <w:t xml:space="preserve"> </w:t>
      </w:r>
      <w:proofErr w:type="spellStart"/>
      <w:r>
        <w:t>umbkart</w:t>
      </w:r>
      <w:proofErr w:type="spellEnd"/>
      <w:r>
        <w:t xml:space="preserve">, </w:t>
      </w:r>
      <w:proofErr w:type="spellStart"/>
      <w:r>
        <w:t>darinn</w:t>
      </w:r>
      <w:proofErr w:type="spellEnd"/>
      <w:r>
        <w:t xml:space="preserve"> Jobs </w:t>
      </w:r>
      <w:proofErr w:type="spellStart"/>
      <w:r>
        <w:t>kinder</w:t>
      </w:r>
      <w:proofErr w:type="spellEnd"/>
      <w:r>
        <w:t xml:space="preserve"> </w:t>
      </w:r>
      <w:proofErr w:type="spellStart"/>
      <w:r>
        <w:t>warend</w:t>
      </w:r>
      <w:proofErr w:type="spellEnd"/>
      <w:r>
        <w:t xml:space="preserve">, welche er alle </w:t>
      </w:r>
      <w:proofErr w:type="spellStart"/>
      <w:r>
        <w:t>umbbracht</w:t>
      </w:r>
      <w:proofErr w:type="spellEnd"/>
      <w:r>
        <w:t xml:space="preserve"> etc. Item die </w:t>
      </w:r>
      <w:proofErr w:type="spellStart"/>
      <w:r>
        <w:t>Chaldeer</w:t>
      </w:r>
      <w:proofErr w:type="spellEnd"/>
      <w:r>
        <w:t xml:space="preserve"> </w:t>
      </w:r>
      <w:proofErr w:type="spellStart"/>
      <w:r>
        <w:t>fielend</w:t>
      </w:r>
      <w:proofErr w:type="spellEnd"/>
      <w:r>
        <w:t xml:space="preserve"> in[g] sine </w:t>
      </w:r>
      <w:proofErr w:type="spellStart"/>
      <w:r>
        <w:t>güeter</w:t>
      </w:r>
      <w:proofErr w:type="spellEnd"/>
      <w:r>
        <w:t xml:space="preserve"> etc. etc. </w:t>
      </w:r>
    </w:p>
    <w:p w14:paraId="365528FF" w14:textId="77777777" w:rsidR="009B4A2E" w:rsidRDefault="009B4A2E" w:rsidP="009B4A2E">
      <w:pPr>
        <w:pStyle w:val="StandardWeb"/>
      </w:pPr>
      <w:r>
        <w:t xml:space="preserve">Fragst, worum </w:t>
      </w:r>
      <w:proofErr w:type="spellStart"/>
      <w:r>
        <w:t>gott</w:t>
      </w:r>
      <w:proofErr w:type="spellEnd"/>
      <w:r>
        <w:t xml:space="preserve"> dem </w:t>
      </w:r>
      <w:proofErr w:type="spellStart"/>
      <w:r>
        <w:t>tüfel</w:t>
      </w:r>
      <w:proofErr w:type="spellEnd"/>
      <w:r>
        <w:t xml:space="preserve"> und durch </w:t>
      </w:r>
      <w:proofErr w:type="spellStart"/>
      <w:r>
        <w:t>inn</w:t>
      </w:r>
      <w:proofErr w:type="spellEnd"/>
      <w:r>
        <w:t xml:space="preserve"> bösen </w:t>
      </w:r>
      <w:proofErr w:type="spellStart"/>
      <w:r>
        <w:t>lüthen</w:t>
      </w:r>
      <w:proofErr w:type="spellEnd"/>
      <w:r>
        <w:t xml:space="preserve"> so </w:t>
      </w:r>
      <w:proofErr w:type="spellStart"/>
      <w:r>
        <w:t>vil</w:t>
      </w:r>
      <w:proofErr w:type="spellEnd"/>
      <w:r>
        <w:t xml:space="preserve"> verhänge, worum ers </w:t>
      </w:r>
      <w:proofErr w:type="spellStart"/>
      <w:r>
        <w:t>zuolasse</w:t>
      </w:r>
      <w:proofErr w:type="spellEnd"/>
      <w:r>
        <w:t xml:space="preserve">, </w:t>
      </w:r>
      <w:proofErr w:type="spellStart"/>
      <w:r>
        <w:t>dz</w:t>
      </w:r>
      <w:proofErr w:type="spellEnd"/>
      <w:r>
        <w:t xml:space="preserve"> </w:t>
      </w:r>
      <w:proofErr w:type="spellStart"/>
      <w:r>
        <w:t>sy</w:t>
      </w:r>
      <w:proofErr w:type="spellEnd"/>
      <w:r>
        <w:t xml:space="preserve"> </w:t>
      </w:r>
      <w:proofErr w:type="spellStart"/>
      <w:r>
        <w:t>söllichs</w:t>
      </w:r>
      <w:proofErr w:type="spellEnd"/>
      <w:r>
        <w:t xml:space="preserve"> </w:t>
      </w:r>
      <w:proofErr w:type="spellStart"/>
      <w:r>
        <w:t>würken</w:t>
      </w:r>
      <w:proofErr w:type="spellEnd"/>
      <w:r>
        <w:t xml:space="preserve"> </w:t>
      </w:r>
      <w:proofErr w:type="spellStart"/>
      <w:r>
        <w:t>mögind</w:t>
      </w:r>
      <w:proofErr w:type="spellEnd"/>
      <w:r>
        <w:t>? R[</w:t>
      </w:r>
      <w:proofErr w:type="spellStart"/>
      <w:r>
        <w:t>espondeo</w:t>
      </w:r>
      <w:proofErr w:type="spellEnd"/>
      <w:r>
        <w:t xml:space="preserve">]: Die urtheilen </w:t>
      </w:r>
      <w:proofErr w:type="spellStart"/>
      <w:r>
        <w:t>gottes</w:t>
      </w:r>
      <w:proofErr w:type="spellEnd"/>
      <w:r>
        <w:t xml:space="preserve"> sind </w:t>
      </w:r>
      <w:proofErr w:type="spellStart"/>
      <w:r>
        <w:t>waar</w:t>
      </w:r>
      <w:proofErr w:type="spellEnd"/>
      <w:r>
        <w:t xml:space="preserve"> und </w:t>
      </w:r>
      <w:proofErr w:type="spellStart"/>
      <w:r>
        <w:t>grächt</w:t>
      </w:r>
      <w:proofErr w:type="spellEnd"/>
      <w:r>
        <w:t xml:space="preserve">, aber auch unerforschlich. Doch </w:t>
      </w:r>
      <w:proofErr w:type="spellStart"/>
      <w:r>
        <w:t>bericht</w:t>
      </w:r>
      <w:proofErr w:type="spellEnd"/>
      <w:r>
        <w:t xml:space="preserve"> er uns auch </w:t>
      </w:r>
      <w:proofErr w:type="spellStart"/>
      <w:r>
        <w:t>ettlicher</w:t>
      </w:r>
      <w:proofErr w:type="spellEnd"/>
      <w:r>
        <w:t xml:space="preserve"> </w:t>
      </w:r>
      <w:proofErr w:type="spellStart"/>
      <w:r>
        <w:t>ursachen</w:t>
      </w:r>
      <w:proofErr w:type="spellEnd"/>
      <w:r>
        <w:t xml:space="preserve"> </w:t>
      </w:r>
      <w:proofErr w:type="spellStart"/>
      <w:r>
        <w:t>dises</w:t>
      </w:r>
      <w:proofErr w:type="spellEnd"/>
      <w:r>
        <w:t xml:space="preserve"> </w:t>
      </w:r>
      <w:proofErr w:type="spellStart"/>
      <w:r>
        <w:t>sines</w:t>
      </w:r>
      <w:proofErr w:type="spellEnd"/>
      <w:r>
        <w:t xml:space="preserve"> </w:t>
      </w:r>
      <w:proofErr w:type="spellStart"/>
      <w:r>
        <w:t>verhengens</w:t>
      </w:r>
      <w:proofErr w:type="spellEnd"/>
      <w:r>
        <w:t xml:space="preserve"> oder </w:t>
      </w:r>
      <w:proofErr w:type="spellStart"/>
      <w:r>
        <w:t>nachlassens</w:t>
      </w:r>
      <w:proofErr w:type="spellEnd"/>
      <w:r>
        <w:t xml:space="preserve">, </w:t>
      </w:r>
      <w:proofErr w:type="spellStart"/>
      <w:r>
        <w:t>dz</w:t>
      </w:r>
      <w:proofErr w:type="spellEnd"/>
      <w:r>
        <w:t xml:space="preserve"> </w:t>
      </w:r>
      <w:proofErr w:type="spellStart"/>
      <w:r>
        <w:t>sy</w:t>
      </w:r>
      <w:proofErr w:type="spellEnd"/>
      <w:r>
        <w:t xml:space="preserve"> </w:t>
      </w:r>
      <w:proofErr w:type="spellStart"/>
      <w:r>
        <w:t>sömlichs</w:t>
      </w:r>
      <w:proofErr w:type="spellEnd"/>
      <w:r>
        <w:t xml:space="preserve"> </w:t>
      </w:r>
      <w:proofErr w:type="spellStart"/>
      <w:r>
        <w:t>thuon</w:t>
      </w:r>
      <w:proofErr w:type="spellEnd"/>
      <w:r>
        <w:t xml:space="preserve"> mögend. Erstlich </w:t>
      </w:r>
      <w:proofErr w:type="spellStart"/>
      <w:r>
        <w:t>wil</w:t>
      </w:r>
      <w:proofErr w:type="spellEnd"/>
      <w:r>
        <w:t xml:space="preserve"> </w:t>
      </w:r>
      <w:proofErr w:type="spellStart"/>
      <w:r>
        <w:t>gott</w:t>
      </w:r>
      <w:proofErr w:type="spellEnd"/>
      <w:r>
        <w:t xml:space="preserve"> </w:t>
      </w:r>
      <w:proofErr w:type="spellStart"/>
      <w:r>
        <w:t>darmit</w:t>
      </w:r>
      <w:proofErr w:type="spellEnd"/>
      <w:r>
        <w:t xml:space="preserve"> die </w:t>
      </w:r>
      <w:proofErr w:type="spellStart"/>
      <w:r>
        <w:t>sinen</w:t>
      </w:r>
      <w:proofErr w:type="spellEnd"/>
      <w:r>
        <w:t xml:space="preserve"> </w:t>
      </w:r>
      <w:proofErr w:type="spellStart"/>
      <w:r>
        <w:t>bewären</w:t>
      </w:r>
      <w:proofErr w:type="spellEnd"/>
      <w:r>
        <w:t xml:space="preserve">, ob </w:t>
      </w:r>
      <w:proofErr w:type="spellStart"/>
      <w:r>
        <w:t>sy</w:t>
      </w:r>
      <w:proofErr w:type="spellEnd"/>
      <w:r>
        <w:t xml:space="preserve">, wen </w:t>
      </w:r>
      <w:proofErr w:type="spellStart"/>
      <w:r>
        <w:t>sy</w:t>
      </w:r>
      <w:proofErr w:type="spellEnd"/>
      <w:r>
        <w:t xml:space="preserve"> </w:t>
      </w:r>
      <w:proofErr w:type="spellStart"/>
      <w:r>
        <w:t>sömlichs</w:t>
      </w:r>
      <w:proofErr w:type="spellEnd"/>
      <w:r>
        <w:t xml:space="preserve"> </w:t>
      </w:r>
      <w:proofErr w:type="spellStart"/>
      <w:r>
        <w:t>sähend</w:t>
      </w:r>
      <w:proofErr w:type="spellEnd"/>
      <w:r>
        <w:t xml:space="preserve">, </w:t>
      </w:r>
      <w:proofErr w:type="spellStart"/>
      <w:r>
        <w:t>vest</w:t>
      </w:r>
      <w:proofErr w:type="spellEnd"/>
      <w:r>
        <w:t xml:space="preserve"> an </w:t>
      </w:r>
      <w:proofErr w:type="spellStart"/>
      <w:r>
        <w:t>gott</w:t>
      </w:r>
      <w:proofErr w:type="spellEnd"/>
      <w:r>
        <w:t xml:space="preserve">, </w:t>
      </w:r>
      <w:proofErr w:type="spellStart"/>
      <w:r>
        <w:t>sinem</w:t>
      </w:r>
      <w:proofErr w:type="spellEnd"/>
      <w:r>
        <w:t xml:space="preserve"> </w:t>
      </w:r>
      <w:proofErr w:type="spellStart"/>
      <w:r>
        <w:t>wort</w:t>
      </w:r>
      <w:proofErr w:type="spellEnd"/>
      <w:r>
        <w:t xml:space="preserve"> und glauben </w:t>
      </w:r>
      <w:proofErr w:type="spellStart"/>
      <w:r>
        <w:t>bstan</w:t>
      </w:r>
      <w:proofErr w:type="spellEnd"/>
      <w:r>
        <w:t xml:space="preserve"> </w:t>
      </w:r>
      <w:proofErr w:type="spellStart"/>
      <w:r>
        <w:t>wöllind</w:t>
      </w:r>
      <w:proofErr w:type="spellEnd"/>
      <w:r>
        <w:t xml:space="preserve"> und sich </w:t>
      </w:r>
      <w:proofErr w:type="spellStart"/>
      <w:r>
        <w:t>nienermit</w:t>
      </w:r>
      <w:proofErr w:type="spellEnd"/>
      <w:r>
        <w:t xml:space="preserve"> von im lassen abwenden. Deut. 13: „Wen ein </w:t>
      </w:r>
      <w:proofErr w:type="spellStart"/>
      <w:r>
        <w:t>prophet</w:t>
      </w:r>
      <w:proofErr w:type="spellEnd"/>
      <w:r>
        <w:t xml:space="preserve">“ etc., lege, etc. Demnach, </w:t>
      </w:r>
      <w:proofErr w:type="spellStart"/>
      <w:r>
        <w:t>diewyl</w:t>
      </w:r>
      <w:proofErr w:type="spellEnd"/>
      <w:r>
        <w:t xml:space="preserve"> uns </w:t>
      </w:r>
      <w:proofErr w:type="spellStart"/>
      <w:r>
        <w:t>gott</w:t>
      </w:r>
      <w:proofErr w:type="spellEnd"/>
      <w:r>
        <w:t xml:space="preserve"> ein </w:t>
      </w:r>
      <w:proofErr w:type="spellStart"/>
      <w:r>
        <w:t>volkumne</w:t>
      </w:r>
      <w:proofErr w:type="spellEnd"/>
      <w:r>
        <w:t xml:space="preserve"> leer gäben, </w:t>
      </w:r>
      <w:proofErr w:type="spellStart"/>
      <w:r>
        <w:t>dz</w:t>
      </w:r>
      <w:proofErr w:type="spellEnd"/>
      <w:r>
        <w:t xml:space="preserve"> wir </w:t>
      </w:r>
      <w:proofErr w:type="spellStart"/>
      <w:r>
        <w:t>gott</w:t>
      </w:r>
      <w:proofErr w:type="spellEnd"/>
      <w:r>
        <w:t xml:space="preserve"> </w:t>
      </w:r>
      <w:proofErr w:type="spellStart"/>
      <w:r>
        <w:t>alleyn</w:t>
      </w:r>
      <w:proofErr w:type="spellEnd"/>
      <w:r>
        <w:t xml:space="preserve"> dienen, dem </w:t>
      </w:r>
      <w:proofErr w:type="spellStart"/>
      <w:r>
        <w:t>wol</w:t>
      </w:r>
      <w:proofErr w:type="spellEnd"/>
      <w:r>
        <w:t xml:space="preserve"> </w:t>
      </w:r>
      <w:proofErr w:type="spellStart"/>
      <w:r>
        <w:t>vertruuen</w:t>
      </w:r>
      <w:proofErr w:type="spellEnd"/>
      <w:r>
        <w:t xml:space="preserve">, </w:t>
      </w:r>
      <w:proofErr w:type="spellStart"/>
      <w:r>
        <w:t>dz</w:t>
      </w:r>
      <w:proofErr w:type="spellEnd"/>
      <w:r>
        <w:t xml:space="preserve"> er uns vor allem bösem </w:t>
      </w:r>
      <w:proofErr w:type="spellStart"/>
      <w:r>
        <w:t>behüeten</w:t>
      </w:r>
      <w:proofErr w:type="spellEnd"/>
      <w:r>
        <w:t xml:space="preserve"> möge und wölle, darum wir in </w:t>
      </w:r>
      <w:proofErr w:type="spellStart"/>
      <w:r>
        <w:t>anrüeffen</w:t>
      </w:r>
      <w:proofErr w:type="spellEnd"/>
      <w:r>
        <w:t xml:space="preserve"> </w:t>
      </w:r>
      <w:proofErr w:type="spellStart"/>
      <w:r>
        <w:t>söllend</w:t>
      </w:r>
      <w:proofErr w:type="spellEnd"/>
      <w:r>
        <w:t xml:space="preserve">, </w:t>
      </w:r>
      <w:proofErr w:type="spellStart"/>
      <w:r>
        <w:t>darzuo</w:t>
      </w:r>
      <w:proofErr w:type="spellEnd"/>
      <w:r>
        <w:t xml:space="preserve"> er uns </w:t>
      </w:r>
      <w:proofErr w:type="spellStart"/>
      <w:r>
        <w:t>zeichen</w:t>
      </w:r>
      <w:proofErr w:type="spellEnd"/>
      <w:r>
        <w:t xml:space="preserve"> </w:t>
      </w:r>
      <w:proofErr w:type="spellStart"/>
      <w:r>
        <w:t>gnuog</w:t>
      </w:r>
      <w:proofErr w:type="spellEnd"/>
      <w:r>
        <w:t xml:space="preserve"> in </w:t>
      </w:r>
      <w:proofErr w:type="spellStart"/>
      <w:r>
        <w:t>sinem</w:t>
      </w:r>
      <w:proofErr w:type="spellEnd"/>
      <w:r>
        <w:t xml:space="preserve"> </w:t>
      </w:r>
      <w:proofErr w:type="spellStart"/>
      <w:r>
        <w:t>wort</w:t>
      </w:r>
      <w:proofErr w:type="spellEnd"/>
      <w:r>
        <w:t xml:space="preserve"> gäben </w:t>
      </w:r>
      <w:proofErr w:type="spellStart"/>
      <w:r>
        <w:t>hatt</w:t>
      </w:r>
      <w:proofErr w:type="spellEnd"/>
      <w:r>
        <w:t xml:space="preserve">, </w:t>
      </w:r>
      <w:proofErr w:type="spellStart"/>
      <w:r>
        <w:t>darmit</w:t>
      </w:r>
      <w:proofErr w:type="spellEnd"/>
      <w:r>
        <w:t xml:space="preserve"> er uns </w:t>
      </w:r>
      <w:proofErr w:type="spellStart"/>
      <w:r>
        <w:t>söllichs</w:t>
      </w:r>
      <w:proofErr w:type="spellEnd"/>
      <w:r>
        <w:t xml:space="preserve"> </w:t>
      </w:r>
      <w:proofErr w:type="spellStart"/>
      <w:r>
        <w:t>bezüget</w:t>
      </w:r>
      <w:proofErr w:type="spellEnd"/>
      <w:r>
        <w:t xml:space="preserve"> </w:t>
      </w:r>
      <w:proofErr w:type="spellStart"/>
      <w:r>
        <w:t>hatt</w:t>
      </w:r>
      <w:proofErr w:type="spellEnd"/>
      <w:r>
        <w:t xml:space="preserve">, aber </w:t>
      </w:r>
      <w:proofErr w:type="spellStart"/>
      <w:r>
        <w:t>lüth</w:t>
      </w:r>
      <w:proofErr w:type="spellEnd"/>
      <w:r>
        <w:t xml:space="preserve"> funden </w:t>
      </w:r>
      <w:proofErr w:type="spellStart"/>
      <w:r>
        <w:t>werdent</w:t>
      </w:r>
      <w:proofErr w:type="spellEnd"/>
      <w:r>
        <w:t xml:space="preserve">, die </w:t>
      </w:r>
      <w:proofErr w:type="spellStart"/>
      <w:r>
        <w:t>gott</w:t>
      </w:r>
      <w:proofErr w:type="spellEnd"/>
      <w:r>
        <w:t xml:space="preserve"> </w:t>
      </w:r>
      <w:proofErr w:type="spellStart"/>
      <w:r>
        <w:t>nütt</w:t>
      </w:r>
      <w:proofErr w:type="spellEnd"/>
      <w:r>
        <w:t xml:space="preserve"> nachfragend, </w:t>
      </w:r>
      <w:proofErr w:type="spellStart"/>
      <w:r>
        <w:t>abergleubig</w:t>
      </w:r>
      <w:proofErr w:type="spellEnd"/>
      <w:r>
        <w:t xml:space="preserve"> sind, so strafft </w:t>
      </w:r>
      <w:proofErr w:type="spellStart"/>
      <w:r>
        <w:t>gott</w:t>
      </w:r>
      <w:proofErr w:type="spellEnd"/>
      <w:r>
        <w:t xml:space="preserve"> </w:t>
      </w:r>
      <w:proofErr w:type="spellStart"/>
      <w:r>
        <w:t>sy</w:t>
      </w:r>
      <w:proofErr w:type="spellEnd"/>
      <w:r>
        <w:t xml:space="preserve"> und </w:t>
      </w:r>
      <w:proofErr w:type="spellStart"/>
      <w:r>
        <w:t>iren</w:t>
      </w:r>
      <w:proofErr w:type="spellEnd"/>
      <w:r>
        <w:t xml:space="preserve"> </w:t>
      </w:r>
      <w:proofErr w:type="spellStart"/>
      <w:r>
        <w:t>unglauben</w:t>
      </w:r>
      <w:proofErr w:type="spellEnd"/>
      <w:r>
        <w:t xml:space="preserve"> durch </w:t>
      </w:r>
      <w:proofErr w:type="spellStart"/>
      <w:r>
        <w:t>söllich</w:t>
      </w:r>
      <w:proofErr w:type="spellEnd"/>
      <w:r>
        <w:t xml:space="preserve"> </w:t>
      </w:r>
      <w:proofErr w:type="spellStart"/>
      <w:r>
        <w:t>tüfels</w:t>
      </w:r>
      <w:proofErr w:type="spellEnd"/>
      <w:r>
        <w:t xml:space="preserve"> </w:t>
      </w:r>
      <w:proofErr w:type="spellStart"/>
      <w:r>
        <w:t>lüth</w:t>
      </w:r>
      <w:proofErr w:type="spellEnd"/>
      <w:r>
        <w:t xml:space="preserve">, 2. Thess. 2, lege, etc. </w:t>
      </w:r>
    </w:p>
    <w:p w14:paraId="7C127F26" w14:textId="77777777" w:rsidR="009B4A2E" w:rsidRDefault="009B4A2E" w:rsidP="009B4A2E">
      <w:pPr>
        <w:pStyle w:val="StandardWeb"/>
      </w:pPr>
      <w:r>
        <w:t xml:space="preserve">Fragst: „Wie </w:t>
      </w:r>
      <w:proofErr w:type="spellStart"/>
      <w:r>
        <w:t>gad</w:t>
      </w:r>
      <w:proofErr w:type="spellEnd"/>
      <w:r>
        <w:t xml:space="preserve"> es aber </w:t>
      </w:r>
      <w:proofErr w:type="spellStart"/>
      <w:r>
        <w:t>zuo</w:t>
      </w:r>
      <w:proofErr w:type="spellEnd"/>
      <w:r>
        <w:t xml:space="preserve">, </w:t>
      </w:r>
      <w:proofErr w:type="spellStart"/>
      <w:r>
        <w:t>dz</w:t>
      </w:r>
      <w:proofErr w:type="spellEnd"/>
      <w:r>
        <w:t xml:space="preserve"> </w:t>
      </w:r>
      <w:proofErr w:type="spellStart"/>
      <w:r>
        <w:t>sölliche</w:t>
      </w:r>
      <w:proofErr w:type="spellEnd"/>
      <w:r>
        <w:t xml:space="preserve"> </w:t>
      </w:r>
      <w:proofErr w:type="spellStart"/>
      <w:r>
        <w:t>verzauberung</w:t>
      </w:r>
      <w:proofErr w:type="spellEnd"/>
      <w:r>
        <w:t xml:space="preserve"> auch frommen, </w:t>
      </w:r>
      <w:proofErr w:type="spellStart"/>
      <w:r>
        <w:t>gozförchtigen</w:t>
      </w:r>
      <w:proofErr w:type="spellEnd"/>
      <w:r>
        <w:t xml:space="preserve"> </w:t>
      </w:r>
      <w:proofErr w:type="spellStart"/>
      <w:r>
        <w:t>lüthen</w:t>
      </w:r>
      <w:proofErr w:type="spellEnd"/>
      <w:r>
        <w:t xml:space="preserve"> </w:t>
      </w:r>
      <w:proofErr w:type="spellStart"/>
      <w:r>
        <w:t>widerfart</w:t>
      </w:r>
      <w:proofErr w:type="spellEnd"/>
      <w:r>
        <w:t>?“ R[</w:t>
      </w:r>
      <w:proofErr w:type="spellStart"/>
      <w:r>
        <w:t>espondeo</w:t>
      </w:r>
      <w:proofErr w:type="spellEnd"/>
      <w:r>
        <w:t xml:space="preserve">]: </w:t>
      </w:r>
      <w:proofErr w:type="spellStart"/>
      <w:r>
        <w:t>Söllichs</w:t>
      </w:r>
      <w:proofErr w:type="spellEnd"/>
      <w:r>
        <w:t xml:space="preserve"> innen wie dem Job begegnet zur </w:t>
      </w:r>
      <w:proofErr w:type="spellStart"/>
      <w:r>
        <w:t>bewärung</w:t>
      </w:r>
      <w:proofErr w:type="spellEnd"/>
      <w:r>
        <w:t xml:space="preserve">, welcher </w:t>
      </w:r>
      <w:proofErr w:type="spellStart"/>
      <w:r>
        <w:t>nütt</w:t>
      </w:r>
      <w:proofErr w:type="spellEnd"/>
      <w:r>
        <w:t xml:space="preserve"> nun am </w:t>
      </w:r>
      <w:proofErr w:type="spellStart"/>
      <w:r>
        <w:t>guott</w:t>
      </w:r>
      <w:proofErr w:type="spellEnd"/>
      <w:r>
        <w:t xml:space="preserve">, </w:t>
      </w:r>
      <w:proofErr w:type="spellStart"/>
      <w:r>
        <w:t>sonder</w:t>
      </w:r>
      <w:proofErr w:type="spellEnd"/>
      <w:r>
        <w:t xml:space="preserve"> auch an </w:t>
      </w:r>
      <w:proofErr w:type="spellStart"/>
      <w:r>
        <w:t>synem</w:t>
      </w:r>
      <w:proofErr w:type="spellEnd"/>
      <w:r>
        <w:t xml:space="preserve"> </w:t>
      </w:r>
      <w:proofErr w:type="spellStart"/>
      <w:r>
        <w:t>lyb</w:t>
      </w:r>
      <w:proofErr w:type="spellEnd"/>
      <w:r>
        <w:t xml:space="preserve"> </w:t>
      </w:r>
      <w:proofErr w:type="spellStart"/>
      <w:r>
        <w:t>uss</w:t>
      </w:r>
      <w:proofErr w:type="spellEnd"/>
      <w:r>
        <w:t xml:space="preserve"> </w:t>
      </w:r>
      <w:proofErr w:type="spellStart"/>
      <w:r>
        <w:t>gottes</w:t>
      </w:r>
      <w:proofErr w:type="spellEnd"/>
      <w:r>
        <w:t xml:space="preserve"> </w:t>
      </w:r>
      <w:proofErr w:type="spellStart"/>
      <w:r>
        <w:t>erlaubnuss</w:t>
      </w:r>
      <w:proofErr w:type="spellEnd"/>
      <w:r>
        <w:t xml:space="preserve"> </w:t>
      </w:r>
      <w:proofErr w:type="spellStart"/>
      <w:r>
        <w:t>iämerlich</w:t>
      </w:r>
      <w:proofErr w:type="spellEnd"/>
      <w:r>
        <w:t xml:space="preserve"> vom </w:t>
      </w:r>
      <w:proofErr w:type="spellStart"/>
      <w:r>
        <w:t>tüfel</w:t>
      </w:r>
      <w:proofErr w:type="spellEnd"/>
      <w:r>
        <w:t xml:space="preserve"> </w:t>
      </w:r>
      <w:proofErr w:type="spellStart"/>
      <w:r>
        <w:t>verlezt</w:t>
      </w:r>
      <w:proofErr w:type="spellEnd"/>
      <w:r>
        <w:t xml:space="preserve"> ward. </w:t>
      </w:r>
    </w:p>
    <w:p w14:paraId="6CA4BDB4" w14:textId="77777777" w:rsidR="009B4A2E" w:rsidRDefault="009B4A2E" w:rsidP="009B4A2E">
      <w:pPr>
        <w:pStyle w:val="StandardWeb"/>
      </w:pPr>
      <w:r>
        <w:t>Sprichst: „</w:t>
      </w:r>
      <w:proofErr w:type="spellStart"/>
      <w:r>
        <w:t>Wormit</w:t>
      </w:r>
      <w:proofErr w:type="spellEnd"/>
      <w:r>
        <w:t xml:space="preserve"> aber habend es die </w:t>
      </w:r>
      <w:proofErr w:type="spellStart"/>
      <w:r>
        <w:t>iungen</w:t>
      </w:r>
      <w:proofErr w:type="spellEnd"/>
      <w:r>
        <w:t xml:space="preserve"> </w:t>
      </w:r>
      <w:proofErr w:type="spellStart"/>
      <w:r>
        <w:t>kindli</w:t>
      </w:r>
      <w:proofErr w:type="spellEnd"/>
      <w:r>
        <w:t xml:space="preserve"> </w:t>
      </w:r>
      <w:proofErr w:type="spellStart"/>
      <w:r>
        <w:t>beschuldet</w:t>
      </w:r>
      <w:proofErr w:type="spellEnd"/>
      <w:r>
        <w:t xml:space="preserve">, </w:t>
      </w:r>
      <w:proofErr w:type="spellStart"/>
      <w:r>
        <w:t>dz</w:t>
      </w:r>
      <w:proofErr w:type="spellEnd"/>
      <w:r>
        <w:t xml:space="preserve"> </w:t>
      </w:r>
      <w:proofErr w:type="spellStart"/>
      <w:r>
        <w:t>sy</w:t>
      </w:r>
      <w:proofErr w:type="spellEnd"/>
      <w:r>
        <w:t xml:space="preserve"> </w:t>
      </w:r>
      <w:proofErr w:type="spellStart"/>
      <w:r>
        <w:t>iren</w:t>
      </w:r>
      <w:proofErr w:type="spellEnd"/>
      <w:r>
        <w:t xml:space="preserve"> </w:t>
      </w:r>
      <w:proofErr w:type="spellStart"/>
      <w:r>
        <w:t>elteren</w:t>
      </w:r>
      <w:proofErr w:type="spellEnd"/>
      <w:r>
        <w:t xml:space="preserve"> </w:t>
      </w:r>
      <w:proofErr w:type="spellStart"/>
      <w:r>
        <w:t>verderpt</w:t>
      </w:r>
      <w:proofErr w:type="spellEnd"/>
      <w:r>
        <w:t xml:space="preserve"> </w:t>
      </w:r>
      <w:proofErr w:type="spellStart"/>
      <w:r>
        <w:t>werdent</w:t>
      </w:r>
      <w:proofErr w:type="spellEnd"/>
      <w:r>
        <w:t xml:space="preserve">? Worum </w:t>
      </w:r>
      <w:proofErr w:type="spellStart"/>
      <w:r>
        <w:t>verhengt</w:t>
      </w:r>
      <w:proofErr w:type="spellEnd"/>
      <w:r>
        <w:t xml:space="preserve"> </w:t>
      </w:r>
      <w:proofErr w:type="spellStart"/>
      <w:r>
        <w:t>gott</w:t>
      </w:r>
      <w:proofErr w:type="spellEnd"/>
      <w:r>
        <w:t xml:space="preserve"> </w:t>
      </w:r>
      <w:proofErr w:type="spellStart"/>
      <w:r>
        <w:t>sömlichs</w:t>
      </w:r>
      <w:proofErr w:type="spellEnd"/>
      <w:r>
        <w:t>?“ R[</w:t>
      </w:r>
      <w:proofErr w:type="spellStart"/>
      <w:r>
        <w:t>espondeo</w:t>
      </w:r>
      <w:proofErr w:type="spellEnd"/>
      <w:r>
        <w:t xml:space="preserve">]: Der </w:t>
      </w:r>
      <w:proofErr w:type="spellStart"/>
      <w:r>
        <w:t>gott</w:t>
      </w:r>
      <w:proofErr w:type="spellEnd"/>
      <w:r>
        <w:t xml:space="preserve">, der </w:t>
      </w:r>
      <w:proofErr w:type="spellStart"/>
      <w:r>
        <w:t>gwalt</w:t>
      </w:r>
      <w:proofErr w:type="spellEnd"/>
      <w:r>
        <w:t xml:space="preserve"> </w:t>
      </w:r>
      <w:proofErr w:type="spellStart"/>
      <w:r>
        <w:t>gehept</w:t>
      </w:r>
      <w:proofErr w:type="spellEnd"/>
      <w:r>
        <w:t xml:space="preserve"> dem Job, </w:t>
      </w:r>
      <w:proofErr w:type="spellStart"/>
      <w:r>
        <w:t>sinem</w:t>
      </w:r>
      <w:proofErr w:type="spellEnd"/>
      <w:r>
        <w:t xml:space="preserve"> lieben </w:t>
      </w:r>
      <w:proofErr w:type="spellStart"/>
      <w:r>
        <w:t>diener</w:t>
      </w:r>
      <w:proofErr w:type="spellEnd"/>
      <w:r>
        <w:t xml:space="preserve">, sine lieben </w:t>
      </w:r>
      <w:proofErr w:type="spellStart"/>
      <w:r>
        <w:t>kind</w:t>
      </w:r>
      <w:proofErr w:type="spellEnd"/>
      <w:r>
        <w:t xml:space="preserve"> </w:t>
      </w:r>
      <w:proofErr w:type="spellStart"/>
      <w:r>
        <w:t>zuo</w:t>
      </w:r>
      <w:proofErr w:type="spellEnd"/>
      <w:r>
        <w:t xml:space="preserve"> </w:t>
      </w:r>
      <w:proofErr w:type="spellStart"/>
      <w:r>
        <w:t>nemen</w:t>
      </w:r>
      <w:proofErr w:type="spellEnd"/>
      <w:r>
        <w:t xml:space="preserve"> und </w:t>
      </w:r>
      <w:proofErr w:type="spellStart"/>
      <w:r>
        <w:t>sy</w:t>
      </w:r>
      <w:proofErr w:type="spellEnd"/>
      <w:r>
        <w:t xml:space="preserve"> lassen durch </w:t>
      </w:r>
      <w:proofErr w:type="spellStart"/>
      <w:r>
        <w:t>dz</w:t>
      </w:r>
      <w:proofErr w:type="spellEnd"/>
      <w:r>
        <w:t xml:space="preserve"> </w:t>
      </w:r>
      <w:proofErr w:type="spellStart"/>
      <w:r>
        <w:t>ungstüm</w:t>
      </w:r>
      <w:proofErr w:type="spellEnd"/>
      <w:r>
        <w:t xml:space="preserve"> </w:t>
      </w:r>
      <w:proofErr w:type="spellStart"/>
      <w:r>
        <w:t>wätter</w:t>
      </w:r>
      <w:proofErr w:type="spellEnd"/>
      <w:r>
        <w:t xml:space="preserve">, vom </w:t>
      </w:r>
      <w:proofErr w:type="spellStart"/>
      <w:r>
        <w:t>tüfel</w:t>
      </w:r>
      <w:proofErr w:type="spellEnd"/>
      <w:r>
        <w:t xml:space="preserve"> bewegt, </w:t>
      </w:r>
      <w:proofErr w:type="spellStart"/>
      <w:r>
        <w:t>zuo</w:t>
      </w:r>
      <w:proofErr w:type="spellEnd"/>
      <w:r>
        <w:t xml:space="preserve"> </w:t>
      </w:r>
      <w:proofErr w:type="spellStart"/>
      <w:r>
        <w:t>grund</w:t>
      </w:r>
      <w:proofErr w:type="spellEnd"/>
      <w:r>
        <w:t xml:space="preserve"> richten, der </w:t>
      </w:r>
      <w:proofErr w:type="spellStart"/>
      <w:r>
        <w:t>selb</w:t>
      </w:r>
      <w:proofErr w:type="spellEnd"/>
      <w:r>
        <w:t xml:space="preserve"> </w:t>
      </w:r>
      <w:proofErr w:type="spellStart"/>
      <w:r>
        <w:t>hatt</w:t>
      </w:r>
      <w:proofErr w:type="spellEnd"/>
      <w:r>
        <w:t xml:space="preserve"> noch </w:t>
      </w:r>
      <w:proofErr w:type="spellStart"/>
      <w:r>
        <w:t>gwalt</w:t>
      </w:r>
      <w:proofErr w:type="spellEnd"/>
      <w:r>
        <w:t xml:space="preserve"> </w:t>
      </w:r>
      <w:proofErr w:type="spellStart"/>
      <w:r>
        <w:t>zuo</w:t>
      </w:r>
      <w:proofErr w:type="spellEnd"/>
      <w:r>
        <w:t xml:space="preserve"> aller </w:t>
      </w:r>
      <w:proofErr w:type="spellStart"/>
      <w:r>
        <w:t>diser</w:t>
      </w:r>
      <w:proofErr w:type="spellEnd"/>
      <w:r>
        <w:t xml:space="preserve"> </w:t>
      </w:r>
      <w:proofErr w:type="spellStart"/>
      <w:r>
        <w:t>wält</w:t>
      </w:r>
      <w:proofErr w:type="spellEnd"/>
      <w:r>
        <w:t xml:space="preserve"> </w:t>
      </w:r>
      <w:proofErr w:type="spellStart"/>
      <w:r>
        <w:t>kinderen</w:t>
      </w:r>
      <w:proofErr w:type="spellEnd"/>
      <w:r>
        <w:t xml:space="preserve">, </w:t>
      </w:r>
      <w:proofErr w:type="spellStart"/>
      <w:r>
        <w:t>dz</w:t>
      </w:r>
      <w:proofErr w:type="spellEnd"/>
      <w:r>
        <w:t xml:space="preserve"> er </w:t>
      </w:r>
      <w:proofErr w:type="spellStart"/>
      <w:r>
        <w:t>sy</w:t>
      </w:r>
      <w:proofErr w:type="spellEnd"/>
      <w:r>
        <w:t xml:space="preserve">, wie er </w:t>
      </w:r>
      <w:proofErr w:type="spellStart"/>
      <w:r>
        <w:t>wil</w:t>
      </w:r>
      <w:proofErr w:type="spellEnd"/>
      <w:r>
        <w:t xml:space="preserve"> und durch die er </w:t>
      </w:r>
      <w:proofErr w:type="spellStart"/>
      <w:r>
        <w:t>wil</w:t>
      </w:r>
      <w:proofErr w:type="spellEnd"/>
      <w:r>
        <w:t xml:space="preserve">, </w:t>
      </w:r>
      <w:proofErr w:type="spellStart"/>
      <w:r>
        <w:t>wol</w:t>
      </w:r>
      <w:proofErr w:type="spellEnd"/>
      <w:r>
        <w:t xml:space="preserve"> hinweg </w:t>
      </w:r>
      <w:proofErr w:type="spellStart"/>
      <w:r>
        <w:t>nemmen</w:t>
      </w:r>
      <w:proofErr w:type="spellEnd"/>
      <w:r>
        <w:t xml:space="preserve"> mag. Und </w:t>
      </w:r>
      <w:proofErr w:type="spellStart"/>
      <w:r>
        <w:t>kan</w:t>
      </w:r>
      <w:proofErr w:type="spellEnd"/>
      <w:r>
        <w:t xml:space="preserve"> aber </w:t>
      </w:r>
      <w:proofErr w:type="spellStart"/>
      <w:r>
        <w:t>wol</w:t>
      </w:r>
      <w:proofErr w:type="spellEnd"/>
      <w:r>
        <w:t xml:space="preserve"> innen </w:t>
      </w:r>
      <w:proofErr w:type="spellStart"/>
      <w:r>
        <w:t>dz</w:t>
      </w:r>
      <w:proofErr w:type="spellEnd"/>
      <w:r>
        <w:t xml:space="preserve"> besser gäben und </w:t>
      </w:r>
      <w:proofErr w:type="spellStart"/>
      <w:r>
        <w:t>sy</w:t>
      </w:r>
      <w:proofErr w:type="spellEnd"/>
      <w:r>
        <w:t xml:space="preserve"> vom böserem erlösen, </w:t>
      </w:r>
      <w:proofErr w:type="spellStart"/>
      <w:r>
        <w:t>dz</w:t>
      </w:r>
      <w:proofErr w:type="spellEnd"/>
      <w:r>
        <w:t xml:space="preserve"> innen darum kein unrecht noch </w:t>
      </w:r>
      <w:proofErr w:type="spellStart"/>
      <w:r>
        <w:t>gwalt</w:t>
      </w:r>
      <w:proofErr w:type="spellEnd"/>
      <w:r>
        <w:t xml:space="preserve"> </w:t>
      </w:r>
      <w:proofErr w:type="spellStart"/>
      <w:r>
        <w:t>beschicht</w:t>
      </w:r>
      <w:proofErr w:type="spellEnd"/>
      <w:r>
        <w:t xml:space="preserve"> und wir an </w:t>
      </w:r>
      <w:proofErr w:type="spellStart"/>
      <w:r>
        <w:t>gott</w:t>
      </w:r>
      <w:proofErr w:type="spellEnd"/>
      <w:r>
        <w:t xml:space="preserve"> </w:t>
      </w:r>
      <w:proofErr w:type="spellStart"/>
      <w:r>
        <w:t>nütt</w:t>
      </w:r>
      <w:proofErr w:type="spellEnd"/>
      <w:r>
        <w:t xml:space="preserve"> </w:t>
      </w:r>
      <w:proofErr w:type="spellStart"/>
      <w:r>
        <w:t>zuoklagen</w:t>
      </w:r>
      <w:proofErr w:type="spellEnd"/>
      <w:r>
        <w:t xml:space="preserve"> haben. </w:t>
      </w:r>
      <w:proofErr w:type="spellStart"/>
      <w:r>
        <w:t>Zuo</w:t>
      </w:r>
      <w:proofErr w:type="spellEnd"/>
      <w:r>
        <w:t xml:space="preserve"> dem, wen die </w:t>
      </w:r>
      <w:proofErr w:type="spellStart"/>
      <w:r>
        <w:t>elteren</w:t>
      </w:r>
      <w:proofErr w:type="spellEnd"/>
      <w:r>
        <w:t xml:space="preserve"> an </w:t>
      </w:r>
      <w:proofErr w:type="spellStart"/>
      <w:r>
        <w:t>iren</w:t>
      </w:r>
      <w:proofErr w:type="spellEnd"/>
      <w:r>
        <w:t xml:space="preserve"> </w:t>
      </w:r>
      <w:proofErr w:type="spellStart"/>
      <w:r>
        <w:t>kinden</w:t>
      </w:r>
      <w:proofErr w:type="spellEnd"/>
      <w:r>
        <w:t xml:space="preserve"> </w:t>
      </w:r>
      <w:proofErr w:type="spellStart"/>
      <w:r>
        <w:t>grose</w:t>
      </w:r>
      <w:proofErr w:type="spellEnd"/>
      <w:r>
        <w:t xml:space="preserve"> not, </w:t>
      </w:r>
      <w:proofErr w:type="spellStart"/>
      <w:r>
        <w:t>iamer</w:t>
      </w:r>
      <w:proofErr w:type="spellEnd"/>
      <w:r>
        <w:t xml:space="preserve"> und </w:t>
      </w:r>
      <w:proofErr w:type="spellStart"/>
      <w:r>
        <w:t>ellend</w:t>
      </w:r>
      <w:proofErr w:type="spellEnd"/>
      <w:r>
        <w:t xml:space="preserve"> </w:t>
      </w:r>
      <w:proofErr w:type="spellStart"/>
      <w:r>
        <w:t>sähend</w:t>
      </w:r>
      <w:proofErr w:type="spellEnd"/>
      <w:r>
        <w:t xml:space="preserve">, erlernend </w:t>
      </w:r>
      <w:proofErr w:type="spellStart"/>
      <w:r>
        <w:t>sy</w:t>
      </w:r>
      <w:proofErr w:type="spellEnd"/>
      <w:r>
        <w:t xml:space="preserve"> mit </w:t>
      </w:r>
      <w:proofErr w:type="spellStart"/>
      <w:r>
        <w:t>betrachtung</w:t>
      </w:r>
      <w:proofErr w:type="spellEnd"/>
      <w:r>
        <w:t xml:space="preserve"> </w:t>
      </w:r>
      <w:proofErr w:type="spellStart"/>
      <w:r>
        <w:t>irer</w:t>
      </w:r>
      <w:proofErr w:type="spellEnd"/>
      <w:r>
        <w:t xml:space="preserve"> </w:t>
      </w:r>
      <w:proofErr w:type="spellStart"/>
      <w:r>
        <w:t>sünden</w:t>
      </w:r>
      <w:proofErr w:type="spellEnd"/>
      <w:r>
        <w:t xml:space="preserve">, wie </w:t>
      </w:r>
      <w:proofErr w:type="spellStart"/>
      <w:r>
        <w:t>sy</w:t>
      </w:r>
      <w:proofErr w:type="spellEnd"/>
      <w:r>
        <w:t xml:space="preserve"> </w:t>
      </w:r>
      <w:proofErr w:type="spellStart"/>
      <w:r>
        <w:t>möchtind</w:t>
      </w:r>
      <w:proofErr w:type="spellEnd"/>
      <w:r>
        <w:t xml:space="preserve"> mit </w:t>
      </w:r>
      <w:proofErr w:type="spellStart"/>
      <w:r>
        <w:t>allerleyn</w:t>
      </w:r>
      <w:proofErr w:type="spellEnd"/>
      <w:r>
        <w:t xml:space="preserve"> strafen von </w:t>
      </w:r>
      <w:proofErr w:type="spellStart"/>
      <w:r>
        <w:t>gott</w:t>
      </w:r>
      <w:proofErr w:type="spellEnd"/>
      <w:r>
        <w:t xml:space="preserve"> </w:t>
      </w:r>
      <w:proofErr w:type="spellStart"/>
      <w:r>
        <w:t>besuocht</w:t>
      </w:r>
      <w:proofErr w:type="spellEnd"/>
      <w:r>
        <w:t xml:space="preserve"> werden. Dan hie gilt es </w:t>
      </w:r>
      <w:proofErr w:type="spellStart"/>
      <w:r>
        <w:t>zuo</w:t>
      </w:r>
      <w:proofErr w:type="spellEnd"/>
      <w:r>
        <w:t xml:space="preserve"> urtheilen noch </w:t>
      </w:r>
      <w:proofErr w:type="spellStart"/>
      <w:r>
        <w:t>dess</w:t>
      </w:r>
      <w:proofErr w:type="spellEnd"/>
      <w:r>
        <w:t xml:space="preserve"> </w:t>
      </w:r>
      <w:proofErr w:type="spellStart"/>
      <w:r>
        <w:t>herren</w:t>
      </w:r>
      <w:proofErr w:type="spellEnd"/>
      <w:r>
        <w:t xml:space="preserve"> </w:t>
      </w:r>
      <w:proofErr w:type="spellStart"/>
      <w:r>
        <w:t>spruch</w:t>
      </w:r>
      <w:proofErr w:type="spellEnd"/>
      <w:r>
        <w:t xml:space="preserve">: „Si </w:t>
      </w:r>
      <w:proofErr w:type="spellStart"/>
      <w:r>
        <w:t>haec</w:t>
      </w:r>
      <w:proofErr w:type="spellEnd"/>
      <w:r>
        <w:t xml:space="preserve"> </w:t>
      </w:r>
      <w:proofErr w:type="spellStart"/>
      <w:r>
        <w:t>fiunt</w:t>
      </w:r>
      <w:proofErr w:type="spellEnd"/>
      <w:r>
        <w:t xml:space="preserve"> in </w:t>
      </w:r>
      <w:proofErr w:type="spellStart"/>
      <w:r>
        <w:t>viridi</w:t>
      </w:r>
      <w:proofErr w:type="spellEnd"/>
      <w:r>
        <w:t xml:space="preserve">, in </w:t>
      </w:r>
      <w:proofErr w:type="spellStart"/>
      <w:r>
        <w:t>arido</w:t>
      </w:r>
      <w:proofErr w:type="spellEnd"/>
      <w:r>
        <w:t xml:space="preserve"> </w:t>
      </w:r>
      <w:proofErr w:type="spellStart"/>
      <w:r>
        <w:t>quid</w:t>
      </w:r>
      <w:proofErr w:type="spellEnd"/>
      <w:r>
        <w:t xml:space="preserve"> </w:t>
      </w:r>
      <w:proofErr w:type="spellStart"/>
      <w:r>
        <w:t>fiet</w:t>
      </w:r>
      <w:proofErr w:type="spellEnd"/>
      <w:r>
        <w:t xml:space="preserve">?“. Es </w:t>
      </w:r>
      <w:proofErr w:type="spellStart"/>
      <w:r>
        <w:t>söllend</w:t>
      </w:r>
      <w:proofErr w:type="spellEnd"/>
      <w:r>
        <w:t xml:space="preserve"> auch die </w:t>
      </w:r>
      <w:proofErr w:type="spellStart"/>
      <w:r>
        <w:t>elteren</w:t>
      </w:r>
      <w:proofErr w:type="spellEnd"/>
      <w:r>
        <w:t xml:space="preserve"> </w:t>
      </w:r>
      <w:proofErr w:type="spellStart"/>
      <w:r>
        <w:t>ire</w:t>
      </w:r>
      <w:proofErr w:type="spellEnd"/>
      <w:r>
        <w:t xml:space="preserve"> </w:t>
      </w:r>
      <w:proofErr w:type="spellStart"/>
      <w:r>
        <w:t>kind</w:t>
      </w:r>
      <w:proofErr w:type="spellEnd"/>
      <w:r>
        <w:t xml:space="preserve"> alle </w:t>
      </w:r>
      <w:proofErr w:type="spellStart"/>
      <w:r>
        <w:t>zyt</w:t>
      </w:r>
      <w:proofErr w:type="spellEnd"/>
      <w:r>
        <w:t xml:space="preserve"> </w:t>
      </w:r>
      <w:proofErr w:type="spellStart"/>
      <w:r>
        <w:t>gott</w:t>
      </w:r>
      <w:proofErr w:type="spellEnd"/>
      <w:r>
        <w:t xml:space="preserve"> </w:t>
      </w:r>
      <w:proofErr w:type="spellStart"/>
      <w:r>
        <w:t>trüwlich</w:t>
      </w:r>
      <w:proofErr w:type="spellEnd"/>
      <w:r>
        <w:t xml:space="preserve"> </w:t>
      </w:r>
      <w:proofErr w:type="spellStart"/>
      <w:r>
        <w:t>befelchen</w:t>
      </w:r>
      <w:proofErr w:type="spellEnd"/>
      <w:r>
        <w:t xml:space="preserve"> und </w:t>
      </w:r>
      <w:proofErr w:type="spellStart"/>
      <w:r>
        <w:t>sägnen</w:t>
      </w:r>
      <w:proofErr w:type="spellEnd"/>
      <w:r>
        <w:t xml:space="preserve">, </w:t>
      </w:r>
      <w:proofErr w:type="spellStart"/>
      <w:r>
        <w:t>ut</w:t>
      </w:r>
      <w:proofErr w:type="spellEnd"/>
      <w:r>
        <w:t xml:space="preserve"> </w:t>
      </w:r>
      <w:proofErr w:type="spellStart"/>
      <w:r>
        <w:t>supra</w:t>
      </w:r>
      <w:proofErr w:type="spellEnd"/>
      <w:r>
        <w:t xml:space="preserve"> etc. </w:t>
      </w:r>
    </w:p>
    <w:p w14:paraId="070E879F" w14:textId="77777777" w:rsidR="009B4A2E" w:rsidRDefault="009B4A2E" w:rsidP="009B4A2E">
      <w:pPr>
        <w:pStyle w:val="StandardWeb"/>
      </w:pPr>
      <w:r>
        <w:t xml:space="preserve">In summa: Gott, unser </w:t>
      </w:r>
      <w:proofErr w:type="spellStart"/>
      <w:r>
        <w:t>herr</w:t>
      </w:r>
      <w:proofErr w:type="spellEnd"/>
      <w:r>
        <w:t xml:space="preserve"> und </w:t>
      </w:r>
      <w:proofErr w:type="spellStart"/>
      <w:r>
        <w:t>vatter</w:t>
      </w:r>
      <w:proofErr w:type="spellEnd"/>
      <w:r>
        <w:t xml:space="preserve">, ist der </w:t>
      </w:r>
      <w:proofErr w:type="spellStart"/>
      <w:r>
        <w:t>gwalthaber</w:t>
      </w:r>
      <w:proofErr w:type="spellEnd"/>
      <w:r>
        <w:t xml:space="preserve"> und </w:t>
      </w:r>
      <w:proofErr w:type="spellStart"/>
      <w:r>
        <w:t>regierer</w:t>
      </w:r>
      <w:proofErr w:type="spellEnd"/>
      <w:r>
        <w:t xml:space="preserve"> aller </w:t>
      </w:r>
      <w:proofErr w:type="spellStart"/>
      <w:r>
        <w:t>geschöpfften</w:t>
      </w:r>
      <w:proofErr w:type="spellEnd"/>
      <w:r>
        <w:t xml:space="preserve">, sichtbarer und unsichtbarer; er </w:t>
      </w:r>
      <w:proofErr w:type="spellStart"/>
      <w:r>
        <w:t>füert</w:t>
      </w:r>
      <w:proofErr w:type="spellEnd"/>
      <w:r>
        <w:t xml:space="preserve"> und erhalt die </w:t>
      </w:r>
      <w:proofErr w:type="spellStart"/>
      <w:r>
        <w:t>menschen</w:t>
      </w:r>
      <w:proofErr w:type="spellEnd"/>
      <w:r>
        <w:t xml:space="preserve"> in </w:t>
      </w:r>
      <w:proofErr w:type="spellStart"/>
      <w:r>
        <w:t>siner</w:t>
      </w:r>
      <w:proofErr w:type="spellEnd"/>
      <w:r>
        <w:t xml:space="preserve"> </w:t>
      </w:r>
      <w:proofErr w:type="spellStart"/>
      <w:r>
        <w:t>allmechtigen</w:t>
      </w:r>
      <w:proofErr w:type="spellEnd"/>
      <w:r>
        <w:t xml:space="preserve"> </w:t>
      </w:r>
      <w:proofErr w:type="spellStart"/>
      <w:r>
        <w:t>regierung</w:t>
      </w:r>
      <w:proofErr w:type="spellEnd"/>
      <w:r>
        <w:t xml:space="preserve">, </w:t>
      </w:r>
      <w:proofErr w:type="spellStart"/>
      <w:r>
        <w:t>fürsähung</w:t>
      </w:r>
      <w:proofErr w:type="spellEnd"/>
      <w:r>
        <w:t xml:space="preserve"> und </w:t>
      </w:r>
      <w:proofErr w:type="spellStart"/>
      <w:r>
        <w:t>verordnung</w:t>
      </w:r>
      <w:proofErr w:type="spellEnd"/>
      <w:r>
        <w:t xml:space="preserve">. Und hat der </w:t>
      </w:r>
      <w:proofErr w:type="spellStart"/>
      <w:r>
        <w:t>tüfel</w:t>
      </w:r>
      <w:proofErr w:type="spellEnd"/>
      <w:r>
        <w:t xml:space="preserve"> hie gar keinen </w:t>
      </w:r>
      <w:proofErr w:type="spellStart"/>
      <w:r>
        <w:t>gwalt</w:t>
      </w:r>
      <w:proofErr w:type="spellEnd"/>
      <w:r>
        <w:t xml:space="preserve"> über den </w:t>
      </w:r>
      <w:proofErr w:type="spellStart"/>
      <w:r>
        <w:t>menschen</w:t>
      </w:r>
      <w:proofErr w:type="spellEnd"/>
      <w:r>
        <w:t xml:space="preserve">, mag im auch keinen schaden </w:t>
      </w:r>
      <w:proofErr w:type="spellStart"/>
      <w:r>
        <w:t>zuofüegen</w:t>
      </w:r>
      <w:proofErr w:type="spellEnd"/>
      <w:r>
        <w:t xml:space="preserve">, weder an </w:t>
      </w:r>
      <w:proofErr w:type="spellStart"/>
      <w:r>
        <w:t>seel</w:t>
      </w:r>
      <w:proofErr w:type="spellEnd"/>
      <w:r>
        <w:t xml:space="preserve">, </w:t>
      </w:r>
      <w:proofErr w:type="spellStart"/>
      <w:r>
        <w:t>eer</w:t>
      </w:r>
      <w:proofErr w:type="spellEnd"/>
      <w:r>
        <w:t xml:space="preserve">, </w:t>
      </w:r>
      <w:proofErr w:type="spellStart"/>
      <w:r>
        <w:t>lyb</w:t>
      </w:r>
      <w:proofErr w:type="spellEnd"/>
      <w:r>
        <w:t xml:space="preserve"> noch </w:t>
      </w:r>
      <w:proofErr w:type="spellStart"/>
      <w:r>
        <w:t>guot</w:t>
      </w:r>
      <w:proofErr w:type="spellEnd"/>
      <w:r>
        <w:t xml:space="preserve">, er habe </w:t>
      </w:r>
      <w:proofErr w:type="spellStart"/>
      <w:r>
        <w:t>dan</w:t>
      </w:r>
      <w:proofErr w:type="spellEnd"/>
      <w:r>
        <w:t xml:space="preserve"> </w:t>
      </w:r>
      <w:proofErr w:type="spellStart"/>
      <w:r>
        <w:t>erlaubnuss</w:t>
      </w:r>
      <w:proofErr w:type="spellEnd"/>
      <w:r>
        <w:t xml:space="preserve"> von </w:t>
      </w:r>
      <w:proofErr w:type="spellStart"/>
      <w:r>
        <w:t>gott</w:t>
      </w:r>
      <w:proofErr w:type="spellEnd"/>
      <w:r>
        <w:t xml:space="preserve">, </w:t>
      </w:r>
      <w:proofErr w:type="spellStart"/>
      <w:r>
        <w:t>dan</w:t>
      </w:r>
      <w:proofErr w:type="spellEnd"/>
      <w:r>
        <w:t xml:space="preserve"> er unerlaubt im h. </w:t>
      </w:r>
      <w:proofErr w:type="spellStart"/>
      <w:r>
        <w:t>evangelio</w:t>
      </w:r>
      <w:proofErr w:type="spellEnd"/>
      <w:r>
        <w:t xml:space="preserve"> auch über die unreinen </w:t>
      </w:r>
      <w:proofErr w:type="spellStart"/>
      <w:r>
        <w:t>Gadarenischen</w:t>
      </w:r>
      <w:proofErr w:type="spellEnd"/>
      <w:r>
        <w:t xml:space="preserve"> </w:t>
      </w:r>
      <w:proofErr w:type="spellStart"/>
      <w:r>
        <w:t>süw</w:t>
      </w:r>
      <w:proofErr w:type="spellEnd"/>
      <w:r>
        <w:t xml:space="preserve"> gar keinen </w:t>
      </w:r>
      <w:proofErr w:type="spellStart"/>
      <w:r>
        <w:t>gwalt</w:t>
      </w:r>
      <w:proofErr w:type="spellEnd"/>
      <w:r>
        <w:t xml:space="preserve"> </w:t>
      </w:r>
      <w:proofErr w:type="spellStart"/>
      <w:r>
        <w:t>hatt</w:t>
      </w:r>
      <w:proofErr w:type="spellEnd"/>
      <w:r>
        <w:t xml:space="preserve">; wie viel </w:t>
      </w:r>
      <w:proofErr w:type="spellStart"/>
      <w:r>
        <w:t>herlicher</w:t>
      </w:r>
      <w:proofErr w:type="spellEnd"/>
      <w:r>
        <w:t xml:space="preserve"> aber und </w:t>
      </w:r>
      <w:proofErr w:type="spellStart"/>
      <w:r>
        <w:t>werder</w:t>
      </w:r>
      <w:proofErr w:type="spellEnd"/>
      <w:r>
        <w:t xml:space="preserve"> ist der </w:t>
      </w:r>
      <w:proofErr w:type="spellStart"/>
      <w:r>
        <w:t>mensch</w:t>
      </w:r>
      <w:proofErr w:type="spellEnd"/>
      <w:r>
        <w:t xml:space="preserve"> vor </w:t>
      </w:r>
      <w:proofErr w:type="spellStart"/>
      <w:r>
        <w:t>gott</w:t>
      </w:r>
      <w:proofErr w:type="spellEnd"/>
      <w:r>
        <w:t xml:space="preserve">, von </w:t>
      </w:r>
      <w:proofErr w:type="spellStart"/>
      <w:r>
        <w:t>desse</w:t>
      </w:r>
      <w:proofErr w:type="spellEnd"/>
      <w:r>
        <w:t xml:space="preserve"> wegen er erschaffen </w:t>
      </w:r>
      <w:proofErr w:type="spellStart"/>
      <w:r>
        <w:t>hatt</w:t>
      </w:r>
      <w:proofErr w:type="spellEnd"/>
      <w:r>
        <w:t xml:space="preserve"> </w:t>
      </w:r>
      <w:proofErr w:type="spellStart"/>
      <w:r>
        <w:t>himmel</w:t>
      </w:r>
      <w:proofErr w:type="spellEnd"/>
      <w:r>
        <w:t xml:space="preserve"> und erden und </w:t>
      </w:r>
      <w:proofErr w:type="spellStart"/>
      <w:r>
        <w:t>wz</w:t>
      </w:r>
      <w:proofErr w:type="spellEnd"/>
      <w:r>
        <w:t xml:space="preserve"> darinnen ist. Wen der </w:t>
      </w:r>
      <w:proofErr w:type="spellStart"/>
      <w:r>
        <w:t>gott</w:t>
      </w:r>
      <w:proofErr w:type="spellEnd"/>
      <w:r>
        <w:t xml:space="preserve"> </w:t>
      </w:r>
      <w:proofErr w:type="spellStart"/>
      <w:r>
        <w:t>dan</w:t>
      </w:r>
      <w:proofErr w:type="spellEnd"/>
      <w:r>
        <w:t xml:space="preserve"> dem </w:t>
      </w:r>
      <w:proofErr w:type="spellStart"/>
      <w:r>
        <w:t>tüfel</w:t>
      </w:r>
      <w:proofErr w:type="spellEnd"/>
      <w:r>
        <w:t xml:space="preserve"> und </w:t>
      </w:r>
      <w:proofErr w:type="spellStart"/>
      <w:r>
        <w:t>sinem</w:t>
      </w:r>
      <w:proofErr w:type="spellEnd"/>
      <w:r>
        <w:t xml:space="preserve"> </w:t>
      </w:r>
      <w:proofErr w:type="spellStart"/>
      <w:r>
        <w:t>gsind</w:t>
      </w:r>
      <w:proofErr w:type="spellEnd"/>
      <w:r>
        <w:t xml:space="preserve"> </w:t>
      </w:r>
      <w:proofErr w:type="spellStart"/>
      <w:r>
        <w:t>öttwz</w:t>
      </w:r>
      <w:proofErr w:type="spellEnd"/>
      <w:r>
        <w:t xml:space="preserve"> </w:t>
      </w:r>
      <w:proofErr w:type="spellStart"/>
      <w:r>
        <w:t>erlaupt</w:t>
      </w:r>
      <w:proofErr w:type="spellEnd"/>
      <w:r>
        <w:t xml:space="preserve">, </w:t>
      </w:r>
      <w:proofErr w:type="spellStart"/>
      <w:r>
        <w:t>thuot</w:t>
      </w:r>
      <w:proofErr w:type="spellEnd"/>
      <w:r>
        <w:t xml:space="preserve"> ers </w:t>
      </w:r>
      <w:proofErr w:type="spellStart"/>
      <w:r>
        <w:t>uss</w:t>
      </w:r>
      <w:proofErr w:type="spellEnd"/>
      <w:r>
        <w:t xml:space="preserve"> </w:t>
      </w:r>
      <w:proofErr w:type="spellStart"/>
      <w:r>
        <w:t>gwüssen</w:t>
      </w:r>
      <w:proofErr w:type="spellEnd"/>
      <w:r>
        <w:t xml:space="preserve"> </w:t>
      </w:r>
      <w:proofErr w:type="spellStart"/>
      <w:r>
        <w:t>ursachen</w:t>
      </w:r>
      <w:proofErr w:type="spellEnd"/>
      <w:r>
        <w:t xml:space="preserve"> und den </w:t>
      </w:r>
      <w:proofErr w:type="spellStart"/>
      <w:r>
        <w:t>gleubigen</w:t>
      </w:r>
      <w:proofErr w:type="spellEnd"/>
      <w:r>
        <w:t xml:space="preserve"> </w:t>
      </w:r>
      <w:proofErr w:type="spellStart"/>
      <w:r>
        <w:t>zeguotem</w:t>
      </w:r>
      <w:proofErr w:type="spellEnd"/>
      <w:r>
        <w:t xml:space="preserve"> wie den </w:t>
      </w:r>
      <w:proofErr w:type="spellStart"/>
      <w:r>
        <w:t>ungleubigen</w:t>
      </w:r>
      <w:proofErr w:type="spellEnd"/>
      <w:r>
        <w:t xml:space="preserve"> zur </w:t>
      </w:r>
      <w:proofErr w:type="spellStart"/>
      <w:r>
        <w:t>straaff</w:t>
      </w:r>
      <w:proofErr w:type="spellEnd"/>
      <w:r>
        <w:t xml:space="preserve">. Lasst auch dem </w:t>
      </w:r>
      <w:proofErr w:type="spellStart"/>
      <w:r>
        <w:t>tüfel</w:t>
      </w:r>
      <w:proofErr w:type="spellEnd"/>
      <w:r>
        <w:t xml:space="preserve"> und </w:t>
      </w:r>
      <w:proofErr w:type="spellStart"/>
      <w:r>
        <w:t>sinem</w:t>
      </w:r>
      <w:proofErr w:type="spellEnd"/>
      <w:r>
        <w:t xml:space="preserve"> </w:t>
      </w:r>
      <w:proofErr w:type="spellStart"/>
      <w:r>
        <w:t>gsind</w:t>
      </w:r>
      <w:proofErr w:type="spellEnd"/>
      <w:r>
        <w:t xml:space="preserve"> </w:t>
      </w:r>
      <w:proofErr w:type="spellStart"/>
      <w:r>
        <w:t>nütt</w:t>
      </w:r>
      <w:proofErr w:type="spellEnd"/>
      <w:r>
        <w:t xml:space="preserve"> nach alles, </w:t>
      </w:r>
      <w:proofErr w:type="spellStart"/>
      <w:r>
        <w:t>wz</w:t>
      </w:r>
      <w:proofErr w:type="spellEnd"/>
      <w:r>
        <w:t xml:space="preserve"> </w:t>
      </w:r>
      <w:proofErr w:type="spellStart"/>
      <w:r>
        <w:t>sy</w:t>
      </w:r>
      <w:proofErr w:type="spellEnd"/>
      <w:r>
        <w:t xml:space="preserve"> wöllend, vermögend auch </w:t>
      </w:r>
      <w:proofErr w:type="spellStart"/>
      <w:r>
        <w:t>nütt</w:t>
      </w:r>
      <w:proofErr w:type="spellEnd"/>
      <w:r>
        <w:t xml:space="preserve"> alles, </w:t>
      </w:r>
      <w:proofErr w:type="spellStart"/>
      <w:r>
        <w:t>wz</w:t>
      </w:r>
      <w:proofErr w:type="spellEnd"/>
      <w:r>
        <w:t xml:space="preserve"> </w:t>
      </w:r>
      <w:proofErr w:type="spellStart"/>
      <w:r>
        <w:t>sy</w:t>
      </w:r>
      <w:proofErr w:type="spellEnd"/>
      <w:r>
        <w:t xml:space="preserve"> wöllend, </w:t>
      </w:r>
      <w:proofErr w:type="spellStart"/>
      <w:r>
        <w:t>dan</w:t>
      </w:r>
      <w:proofErr w:type="spellEnd"/>
      <w:r>
        <w:t xml:space="preserve"> </w:t>
      </w:r>
      <w:proofErr w:type="spellStart"/>
      <w:r>
        <w:t>gott</w:t>
      </w:r>
      <w:proofErr w:type="spellEnd"/>
      <w:r>
        <w:t xml:space="preserve"> regiert </w:t>
      </w:r>
      <w:proofErr w:type="spellStart"/>
      <w:r>
        <w:t>sy</w:t>
      </w:r>
      <w:proofErr w:type="spellEnd"/>
      <w:r>
        <w:t xml:space="preserve"> und halt </w:t>
      </w:r>
      <w:proofErr w:type="spellStart"/>
      <w:r>
        <w:t>sy</w:t>
      </w:r>
      <w:proofErr w:type="spellEnd"/>
      <w:r>
        <w:t xml:space="preserve"> uff </w:t>
      </w:r>
      <w:proofErr w:type="spellStart"/>
      <w:r>
        <w:t>by</w:t>
      </w:r>
      <w:proofErr w:type="spellEnd"/>
      <w:r>
        <w:t xml:space="preserve"> </w:t>
      </w:r>
      <w:proofErr w:type="spellStart"/>
      <w:r>
        <w:t>sinem</w:t>
      </w:r>
      <w:proofErr w:type="spellEnd"/>
      <w:r>
        <w:t xml:space="preserve"> </w:t>
      </w:r>
      <w:proofErr w:type="spellStart"/>
      <w:r>
        <w:t>zaum</w:t>
      </w:r>
      <w:proofErr w:type="spellEnd"/>
      <w:r>
        <w:t xml:space="preserve">, wie man im Job </w:t>
      </w:r>
      <w:proofErr w:type="spellStart"/>
      <w:r>
        <w:t>sicht</w:t>
      </w:r>
      <w:proofErr w:type="spellEnd"/>
      <w:r>
        <w:t xml:space="preserve">, und die unholden </w:t>
      </w:r>
      <w:proofErr w:type="spellStart"/>
      <w:r>
        <w:t>offt</w:t>
      </w:r>
      <w:proofErr w:type="spellEnd"/>
      <w:r>
        <w:t xml:space="preserve"> </w:t>
      </w:r>
      <w:proofErr w:type="spellStart"/>
      <w:r>
        <w:t>veriähend</w:t>
      </w:r>
      <w:proofErr w:type="spellEnd"/>
      <w:r>
        <w:t xml:space="preserve">, </w:t>
      </w:r>
      <w:proofErr w:type="spellStart"/>
      <w:r>
        <w:t>dz</w:t>
      </w:r>
      <w:proofErr w:type="spellEnd"/>
      <w:r>
        <w:t xml:space="preserve"> </w:t>
      </w:r>
      <w:proofErr w:type="spellStart"/>
      <w:r>
        <w:t>sy</w:t>
      </w:r>
      <w:proofErr w:type="spellEnd"/>
      <w:r>
        <w:t xml:space="preserve"> </w:t>
      </w:r>
      <w:proofErr w:type="spellStart"/>
      <w:r>
        <w:t>ettliche</w:t>
      </w:r>
      <w:proofErr w:type="spellEnd"/>
      <w:r>
        <w:t xml:space="preserve"> </w:t>
      </w:r>
      <w:proofErr w:type="spellStart"/>
      <w:r>
        <w:t>lüth</w:t>
      </w:r>
      <w:proofErr w:type="spellEnd"/>
      <w:r>
        <w:t xml:space="preserve"> </w:t>
      </w:r>
      <w:proofErr w:type="spellStart"/>
      <w:r>
        <w:t>schedigen</w:t>
      </w:r>
      <w:proofErr w:type="spellEnd"/>
      <w:r>
        <w:t xml:space="preserve"> wöllen und aber </w:t>
      </w:r>
      <w:proofErr w:type="spellStart"/>
      <w:r>
        <w:t>nütt</w:t>
      </w:r>
      <w:proofErr w:type="spellEnd"/>
      <w:r>
        <w:t xml:space="preserve"> vermögen. Wen der </w:t>
      </w:r>
      <w:proofErr w:type="spellStart"/>
      <w:r>
        <w:t>tüfel</w:t>
      </w:r>
      <w:proofErr w:type="spellEnd"/>
      <w:r>
        <w:t xml:space="preserve"> möchte, </w:t>
      </w:r>
      <w:proofErr w:type="spellStart"/>
      <w:r>
        <w:t>dz</w:t>
      </w:r>
      <w:proofErr w:type="spellEnd"/>
      <w:r>
        <w:t xml:space="preserve"> er gern thäte, </w:t>
      </w:r>
      <w:proofErr w:type="spellStart"/>
      <w:r>
        <w:t>verderpte</w:t>
      </w:r>
      <w:proofErr w:type="spellEnd"/>
      <w:r>
        <w:t xml:space="preserve"> er die ganz </w:t>
      </w:r>
      <w:proofErr w:type="spellStart"/>
      <w:r>
        <w:t>wält</w:t>
      </w:r>
      <w:proofErr w:type="spellEnd"/>
      <w:r>
        <w:t xml:space="preserve">. Er mags aber </w:t>
      </w:r>
      <w:proofErr w:type="spellStart"/>
      <w:r>
        <w:t>nüt</w:t>
      </w:r>
      <w:proofErr w:type="spellEnd"/>
      <w:r>
        <w:t xml:space="preserve">. Darum ergäbe sich ein </w:t>
      </w:r>
      <w:proofErr w:type="spellStart"/>
      <w:r>
        <w:t>yedes</w:t>
      </w:r>
      <w:proofErr w:type="spellEnd"/>
      <w:r>
        <w:t xml:space="preserve"> </w:t>
      </w:r>
      <w:proofErr w:type="spellStart"/>
      <w:r>
        <w:t>mensch</w:t>
      </w:r>
      <w:proofErr w:type="spellEnd"/>
      <w:r>
        <w:t xml:space="preserve"> mit </w:t>
      </w:r>
      <w:proofErr w:type="spellStart"/>
      <w:r>
        <w:t>lyb</w:t>
      </w:r>
      <w:proofErr w:type="spellEnd"/>
      <w:r>
        <w:t xml:space="preserve"> und </w:t>
      </w:r>
      <w:proofErr w:type="spellStart"/>
      <w:r>
        <w:t>seel</w:t>
      </w:r>
      <w:proofErr w:type="spellEnd"/>
      <w:r>
        <w:t xml:space="preserve">, </w:t>
      </w:r>
      <w:proofErr w:type="spellStart"/>
      <w:r>
        <w:t>eer</w:t>
      </w:r>
      <w:proofErr w:type="spellEnd"/>
      <w:r>
        <w:t xml:space="preserve"> und </w:t>
      </w:r>
      <w:proofErr w:type="spellStart"/>
      <w:r>
        <w:t>guot</w:t>
      </w:r>
      <w:proofErr w:type="spellEnd"/>
      <w:r>
        <w:t xml:space="preserve"> und allem dem </w:t>
      </w:r>
      <w:proofErr w:type="spellStart"/>
      <w:r>
        <w:t>sinen</w:t>
      </w:r>
      <w:proofErr w:type="spellEnd"/>
      <w:r>
        <w:t xml:space="preserve"> an </w:t>
      </w:r>
      <w:proofErr w:type="spellStart"/>
      <w:r>
        <w:t>disen</w:t>
      </w:r>
      <w:proofErr w:type="spellEnd"/>
      <w:r>
        <w:t xml:space="preserve"> unseren </w:t>
      </w:r>
      <w:proofErr w:type="spellStart"/>
      <w:r>
        <w:t>waaren</w:t>
      </w:r>
      <w:proofErr w:type="spellEnd"/>
      <w:r>
        <w:t xml:space="preserve"> </w:t>
      </w:r>
      <w:proofErr w:type="spellStart"/>
      <w:r>
        <w:t>läbendigen</w:t>
      </w:r>
      <w:proofErr w:type="spellEnd"/>
      <w:r>
        <w:t xml:space="preserve"> </w:t>
      </w:r>
      <w:proofErr w:type="spellStart"/>
      <w:r>
        <w:t>gott</w:t>
      </w:r>
      <w:proofErr w:type="spellEnd"/>
      <w:r>
        <w:t xml:space="preserve">, der uns alle </w:t>
      </w:r>
      <w:proofErr w:type="spellStart"/>
      <w:r>
        <w:t>wol</w:t>
      </w:r>
      <w:proofErr w:type="spellEnd"/>
      <w:r>
        <w:t xml:space="preserve"> schirmen </w:t>
      </w:r>
      <w:proofErr w:type="spellStart"/>
      <w:r>
        <w:t>kan</w:t>
      </w:r>
      <w:proofErr w:type="spellEnd"/>
      <w:r>
        <w:t xml:space="preserve"> vor allem bösem, auch vor den </w:t>
      </w:r>
      <w:proofErr w:type="spellStart"/>
      <w:r>
        <w:t>häxen</w:t>
      </w:r>
      <w:proofErr w:type="spellEnd"/>
      <w:r>
        <w:t xml:space="preserve"> und aller </w:t>
      </w:r>
      <w:proofErr w:type="spellStart"/>
      <w:r>
        <w:t>zaubery</w:t>
      </w:r>
      <w:proofErr w:type="spellEnd"/>
      <w:r>
        <w:t xml:space="preserve">; die </w:t>
      </w:r>
      <w:proofErr w:type="spellStart"/>
      <w:r>
        <w:t>solt</w:t>
      </w:r>
      <w:proofErr w:type="spellEnd"/>
      <w:r>
        <w:t xml:space="preserve"> du </w:t>
      </w:r>
      <w:proofErr w:type="spellStart"/>
      <w:r>
        <w:t>nütt</w:t>
      </w:r>
      <w:proofErr w:type="spellEnd"/>
      <w:r>
        <w:t xml:space="preserve"> fürchten, </w:t>
      </w:r>
      <w:proofErr w:type="spellStart"/>
      <w:r>
        <w:t>sonder</w:t>
      </w:r>
      <w:proofErr w:type="spellEnd"/>
      <w:r>
        <w:t xml:space="preserve"> </w:t>
      </w:r>
      <w:proofErr w:type="spellStart"/>
      <w:r>
        <w:t>sy</w:t>
      </w:r>
      <w:proofErr w:type="spellEnd"/>
      <w:r>
        <w:t xml:space="preserve"> mit </w:t>
      </w:r>
      <w:proofErr w:type="spellStart"/>
      <w:r>
        <w:t>warem</w:t>
      </w:r>
      <w:proofErr w:type="spellEnd"/>
      <w:r>
        <w:t xml:space="preserve"> glauben </w:t>
      </w:r>
      <w:proofErr w:type="spellStart"/>
      <w:r>
        <w:t>verfluochen</w:t>
      </w:r>
      <w:proofErr w:type="spellEnd"/>
      <w:r>
        <w:t xml:space="preserve">. Und ob </w:t>
      </w:r>
      <w:proofErr w:type="spellStart"/>
      <w:r>
        <w:t>yemands</w:t>
      </w:r>
      <w:proofErr w:type="spellEnd"/>
      <w:r>
        <w:t xml:space="preserve"> der </w:t>
      </w:r>
      <w:proofErr w:type="spellStart"/>
      <w:r>
        <w:t>glychen</w:t>
      </w:r>
      <w:proofErr w:type="spellEnd"/>
      <w:r>
        <w:t xml:space="preserve"> </w:t>
      </w:r>
      <w:proofErr w:type="spellStart"/>
      <w:r>
        <w:t>öttwz</w:t>
      </w:r>
      <w:proofErr w:type="spellEnd"/>
      <w:r>
        <w:t xml:space="preserve"> </w:t>
      </w:r>
      <w:proofErr w:type="spellStart"/>
      <w:r>
        <w:t>widerfüere</w:t>
      </w:r>
      <w:proofErr w:type="spellEnd"/>
      <w:r>
        <w:t xml:space="preserve">, </w:t>
      </w:r>
      <w:proofErr w:type="spellStart"/>
      <w:r>
        <w:t>lauffe</w:t>
      </w:r>
      <w:proofErr w:type="spellEnd"/>
      <w:r>
        <w:t xml:space="preserve"> er </w:t>
      </w:r>
      <w:proofErr w:type="spellStart"/>
      <w:r>
        <w:t>umb</w:t>
      </w:r>
      <w:proofErr w:type="spellEnd"/>
      <w:r>
        <w:t xml:space="preserve"> </w:t>
      </w:r>
      <w:proofErr w:type="spellStart"/>
      <w:r>
        <w:t>rhat</w:t>
      </w:r>
      <w:proofErr w:type="spellEnd"/>
      <w:r>
        <w:t xml:space="preserve"> und </w:t>
      </w:r>
      <w:proofErr w:type="spellStart"/>
      <w:r>
        <w:t>hilff</w:t>
      </w:r>
      <w:proofErr w:type="spellEnd"/>
      <w:r>
        <w:t xml:space="preserve"> </w:t>
      </w:r>
      <w:proofErr w:type="spellStart"/>
      <w:r>
        <w:t>zuo</w:t>
      </w:r>
      <w:proofErr w:type="spellEnd"/>
      <w:r>
        <w:t xml:space="preserve"> </w:t>
      </w:r>
      <w:proofErr w:type="spellStart"/>
      <w:r>
        <w:t>gott</w:t>
      </w:r>
      <w:proofErr w:type="spellEnd"/>
      <w:r>
        <w:t xml:space="preserve"> mit </w:t>
      </w:r>
      <w:proofErr w:type="spellStart"/>
      <w:r>
        <w:t>warem</w:t>
      </w:r>
      <w:proofErr w:type="spellEnd"/>
      <w:r>
        <w:t xml:space="preserve"> glauben, der wird niemand verlassen, </w:t>
      </w:r>
      <w:proofErr w:type="spellStart"/>
      <w:r>
        <w:t>sonder</w:t>
      </w:r>
      <w:proofErr w:type="spellEnd"/>
      <w:r>
        <w:t xml:space="preserve"> </w:t>
      </w:r>
      <w:proofErr w:type="spellStart"/>
      <w:r>
        <w:t>helffen</w:t>
      </w:r>
      <w:proofErr w:type="spellEnd"/>
      <w:r>
        <w:t xml:space="preserve"> und trösten. </w:t>
      </w:r>
      <w:proofErr w:type="spellStart"/>
      <w:r>
        <w:t>Jm</w:t>
      </w:r>
      <w:proofErr w:type="spellEnd"/>
      <w:r>
        <w:t xml:space="preserve"> </w:t>
      </w:r>
      <w:proofErr w:type="spellStart"/>
      <w:r>
        <w:t>sye</w:t>
      </w:r>
      <w:proofErr w:type="spellEnd"/>
      <w:r>
        <w:t xml:space="preserve"> lob und </w:t>
      </w:r>
      <w:proofErr w:type="spellStart"/>
      <w:r>
        <w:t>eer</w:t>
      </w:r>
      <w:proofErr w:type="spellEnd"/>
      <w:r>
        <w:t xml:space="preserve"> in </w:t>
      </w:r>
      <w:proofErr w:type="spellStart"/>
      <w:r>
        <w:t>ewikeyt</w:t>
      </w:r>
      <w:proofErr w:type="spellEnd"/>
      <w:r>
        <w:t xml:space="preserve"> etc. </w:t>
      </w:r>
    </w:p>
    <w:p w14:paraId="5375A186" w14:textId="77777777" w:rsidR="009B4A2E" w:rsidRDefault="009B4A2E" w:rsidP="009B4A2E">
      <w:pPr>
        <w:pStyle w:val="StandardWeb"/>
      </w:pPr>
      <w:r>
        <w:t xml:space="preserve">Und zum </w:t>
      </w:r>
      <w:proofErr w:type="spellStart"/>
      <w:r>
        <w:t>bschluss</w:t>
      </w:r>
      <w:proofErr w:type="spellEnd"/>
      <w:r>
        <w:t xml:space="preserve"> wöllend wir hören, was </w:t>
      </w:r>
      <w:proofErr w:type="spellStart"/>
      <w:r>
        <w:t>gott</w:t>
      </w:r>
      <w:proofErr w:type="spellEnd"/>
      <w:r>
        <w:t xml:space="preserve"> in </w:t>
      </w:r>
      <w:proofErr w:type="spellStart"/>
      <w:r>
        <w:t>sinem</w:t>
      </w:r>
      <w:proofErr w:type="spellEnd"/>
      <w:r>
        <w:t xml:space="preserve"> </w:t>
      </w:r>
      <w:proofErr w:type="spellStart"/>
      <w:r>
        <w:t>gsaz</w:t>
      </w:r>
      <w:proofErr w:type="spellEnd"/>
      <w:r>
        <w:t xml:space="preserve"> von </w:t>
      </w:r>
      <w:proofErr w:type="spellStart"/>
      <w:r>
        <w:t>disen</w:t>
      </w:r>
      <w:proofErr w:type="spellEnd"/>
      <w:r>
        <w:t xml:space="preserve"> </w:t>
      </w:r>
      <w:proofErr w:type="spellStart"/>
      <w:r>
        <w:t>künsten</w:t>
      </w:r>
      <w:proofErr w:type="spellEnd"/>
      <w:r>
        <w:t xml:space="preserve"> </w:t>
      </w:r>
      <w:proofErr w:type="spellStart"/>
      <w:r>
        <w:t>gsezt</w:t>
      </w:r>
      <w:proofErr w:type="spellEnd"/>
      <w:r>
        <w:t xml:space="preserve"> </w:t>
      </w:r>
      <w:proofErr w:type="spellStart"/>
      <w:r>
        <w:t>hatt</w:t>
      </w:r>
      <w:proofErr w:type="spellEnd"/>
      <w:r>
        <w:t xml:space="preserve">, </w:t>
      </w:r>
      <w:proofErr w:type="spellStart"/>
      <w:r>
        <w:t>wz</w:t>
      </w:r>
      <w:proofErr w:type="spellEnd"/>
      <w:r>
        <w:t xml:space="preserve"> auch andere </w:t>
      </w:r>
      <w:proofErr w:type="spellStart"/>
      <w:r>
        <w:t>gsazte</w:t>
      </w:r>
      <w:proofErr w:type="spellEnd"/>
      <w:r>
        <w:t xml:space="preserve"> und rächte darvon </w:t>
      </w:r>
      <w:proofErr w:type="spellStart"/>
      <w:r>
        <w:t>geurtheylt</w:t>
      </w:r>
      <w:proofErr w:type="spellEnd"/>
      <w:r>
        <w:t xml:space="preserve">, und </w:t>
      </w:r>
      <w:proofErr w:type="spellStart"/>
      <w:r>
        <w:t>wil</w:t>
      </w:r>
      <w:proofErr w:type="spellEnd"/>
      <w:r>
        <w:t xml:space="preserve"> doch nun </w:t>
      </w:r>
      <w:proofErr w:type="spellStart"/>
      <w:r>
        <w:t>ettliche</w:t>
      </w:r>
      <w:proofErr w:type="spellEnd"/>
      <w:r>
        <w:t xml:space="preserve"> </w:t>
      </w:r>
      <w:proofErr w:type="spellStart"/>
      <w:r>
        <w:t>wort</w:t>
      </w:r>
      <w:proofErr w:type="spellEnd"/>
      <w:r>
        <w:t xml:space="preserve"> melden. Ein </w:t>
      </w:r>
      <w:proofErr w:type="spellStart"/>
      <w:r>
        <w:t>yeder</w:t>
      </w:r>
      <w:proofErr w:type="spellEnd"/>
      <w:r>
        <w:t xml:space="preserve"> </w:t>
      </w:r>
      <w:proofErr w:type="spellStart"/>
      <w:r>
        <w:t>gange</w:t>
      </w:r>
      <w:proofErr w:type="spellEnd"/>
      <w:r>
        <w:t xml:space="preserve"> über </w:t>
      </w:r>
      <w:proofErr w:type="spellStart"/>
      <w:r>
        <w:t>gottes</w:t>
      </w:r>
      <w:proofErr w:type="spellEnd"/>
      <w:r>
        <w:t xml:space="preserve"> </w:t>
      </w:r>
      <w:proofErr w:type="spellStart"/>
      <w:r>
        <w:t>gsazt</w:t>
      </w:r>
      <w:proofErr w:type="spellEnd"/>
      <w:r>
        <w:t xml:space="preserve"> und die rächte und läse es </w:t>
      </w:r>
      <w:proofErr w:type="spellStart"/>
      <w:r>
        <w:t>selbs</w:t>
      </w:r>
      <w:proofErr w:type="spellEnd"/>
      <w:r>
        <w:t xml:space="preserve">. </w:t>
      </w:r>
    </w:p>
    <w:p w14:paraId="62C26573" w14:textId="77777777" w:rsidR="009B4A2E" w:rsidRDefault="009B4A2E" w:rsidP="009B4A2E">
      <w:pPr>
        <w:pStyle w:val="StandardWeb"/>
      </w:pPr>
      <w:r>
        <w:t xml:space="preserve">Deut. 18: „Du </w:t>
      </w:r>
      <w:proofErr w:type="spellStart"/>
      <w:r>
        <w:t>solt</w:t>
      </w:r>
      <w:proofErr w:type="spellEnd"/>
      <w:r>
        <w:t xml:space="preserve"> </w:t>
      </w:r>
      <w:proofErr w:type="spellStart"/>
      <w:r>
        <w:t>nütt</w:t>
      </w:r>
      <w:proofErr w:type="spellEnd"/>
      <w:r>
        <w:t xml:space="preserve"> lernen </w:t>
      </w:r>
      <w:proofErr w:type="spellStart"/>
      <w:r>
        <w:t>thuon</w:t>
      </w:r>
      <w:proofErr w:type="spellEnd"/>
      <w:r>
        <w:t xml:space="preserve"> die </w:t>
      </w:r>
      <w:proofErr w:type="spellStart"/>
      <w:r>
        <w:t>grewel</w:t>
      </w:r>
      <w:proofErr w:type="spellEnd"/>
      <w:r>
        <w:t xml:space="preserve"> </w:t>
      </w:r>
      <w:proofErr w:type="spellStart"/>
      <w:r>
        <w:t>diser</w:t>
      </w:r>
      <w:proofErr w:type="spellEnd"/>
      <w:r>
        <w:t xml:space="preserve"> </w:t>
      </w:r>
      <w:proofErr w:type="spellStart"/>
      <w:r>
        <w:t>völkeren</w:t>
      </w:r>
      <w:proofErr w:type="spellEnd"/>
      <w:r>
        <w:t xml:space="preserve">, </w:t>
      </w:r>
      <w:proofErr w:type="spellStart"/>
      <w:r>
        <w:t>zuo</w:t>
      </w:r>
      <w:proofErr w:type="spellEnd"/>
      <w:r>
        <w:t xml:space="preserve"> denen du </w:t>
      </w:r>
      <w:proofErr w:type="spellStart"/>
      <w:r>
        <w:t>kumpst</w:t>
      </w:r>
      <w:proofErr w:type="spellEnd"/>
      <w:r>
        <w:t xml:space="preserve">, </w:t>
      </w:r>
      <w:proofErr w:type="spellStart"/>
      <w:r>
        <w:t>dz</w:t>
      </w:r>
      <w:proofErr w:type="spellEnd"/>
      <w:r>
        <w:t xml:space="preserve"> </w:t>
      </w:r>
      <w:proofErr w:type="spellStart"/>
      <w:r>
        <w:t>nütt</w:t>
      </w:r>
      <w:proofErr w:type="spellEnd"/>
      <w:r>
        <w:t xml:space="preserve"> </w:t>
      </w:r>
      <w:proofErr w:type="spellStart"/>
      <w:r>
        <w:t>under</w:t>
      </w:r>
      <w:proofErr w:type="spellEnd"/>
      <w:r>
        <w:t xml:space="preserve"> dir funden werde etc. ein </w:t>
      </w:r>
      <w:proofErr w:type="spellStart"/>
      <w:r>
        <w:t>wyssager</w:t>
      </w:r>
      <w:proofErr w:type="spellEnd"/>
      <w:r>
        <w:t xml:space="preserve"> oder ein </w:t>
      </w:r>
      <w:proofErr w:type="spellStart"/>
      <w:r>
        <w:t>tagwöller</w:t>
      </w:r>
      <w:proofErr w:type="spellEnd"/>
      <w:r>
        <w:t xml:space="preserve"> oder </w:t>
      </w:r>
      <w:proofErr w:type="spellStart"/>
      <w:r>
        <w:t>zauberer</w:t>
      </w:r>
      <w:proofErr w:type="spellEnd"/>
      <w:r>
        <w:t xml:space="preserve"> etc. etc. Dan wer ein </w:t>
      </w:r>
      <w:proofErr w:type="spellStart"/>
      <w:r>
        <w:t>sömlichs</w:t>
      </w:r>
      <w:proofErr w:type="spellEnd"/>
      <w:r>
        <w:t xml:space="preserve"> </w:t>
      </w:r>
      <w:proofErr w:type="spellStart"/>
      <w:r>
        <w:t>thuot</w:t>
      </w:r>
      <w:proofErr w:type="spellEnd"/>
      <w:r>
        <w:t xml:space="preserve">, ist dem </w:t>
      </w:r>
      <w:proofErr w:type="spellStart"/>
      <w:r>
        <w:t>herren</w:t>
      </w:r>
      <w:proofErr w:type="spellEnd"/>
      <w:r>
        <w:t xml:space="preserve"> ein </w:t>
      </w:r>
      <w:proofErr w:type="spellStart"/>
      <w:r>
        <w:t>grewel</w:t>
      </w:r>
      <w:proofErr w:type="spellEnd"/>
      <w:r>
        <w:t xml:space="preserve">“ etc. </w:t>
      </w:r>
      <w:proofErr w:type="spellStart"/>
      <w:r>
        <w:t>Dise</w:t>
      </w:r>
      <w:proofErr w:type="spellEnd"/>
      <w:r>
        <w:t xml:space="preserve"> </w:t>
      </w:r>
      <w:proofErr w:type="spellStart"/>
      <w:r>
        <w:t>wort</w:t>
      </w:r>
      <w:proofErr w:type="spellEnd"/>
      <w:r>
        <w:t xml:space="preserve"> sind gar </w:t>
      </w:r>
      <w:proofErr w:type="spellStart"/>
      <w:r>
        <w:t>träff</w:t>
      </w:r>
      <w:proofErr w:type="spellEnd"/>
      <w:r>
        <w:t xml:space="preserve">. </w:t>
      </w:r>
    </w:p>
    <w:p w14:paraId="56BAC976" w14:textId="77777777" w:rsidR="009B4A2E" w:rsidRDefault="009B4A2E" w:rsidP="009B4A2E">
      <w:pPr>
        <w:pStyle w:val="StandardWeb"/>
      </w:pPr>
      <w:r>
        <w:t xml:space="preserve">Levit. 20: „Wen ein </w:t>
      </w:r>
      <w:proofErr w:type="spellStart"/>
      <w:r>
        <w:t>seel</w:t>
      </w:r>
      <w:proofErr w:type="spellEnd"/>
      <w:r>
        <w:t xml:space="preserve"> sich </w:t>
      </w:r>
      <w:proofErr w:type="spellStart"/>
      <w:r>
        <w:t>zuo</w:t>
      </w:r>
      <w:proofErr w:type="spellEnd"/>
      <w:r>
        <w:t xml:space="preserve"> den </w:t>
      </w:r>
      <w:proofErr w:type="spellStart"/>
      <w:r>
        <w:t>warsageren</w:t>
      </w:r>
      <w:proofErr w:type="spellEnd"/>
      <w:r>
        <w:t xml:space="preserve"> und </w:t>
      </w:r>
      <w:proofErr w:type="spellStart"/>
      <w:r>
        <w:t>zeichen</w:t>
      </w:r>
      <w:proofErr w:type="spellEnd"/>
      <w:r>
        <w:t xml:space="preserve"> </w:t>
      </w:r>
      <w:proofErr w:type="spellStart"/>
      <w:r>
        <w:t>düteren</w:t>
      </w:r>
      <w:proofErr w:type="spellEnd"/>
      <w:r>
        <w:t>“ (</w:t>
      </w:r>
      <w:proofErr w:type="spellStart"/>
      <w:r>
        <w:t>verstad</w:t>
      </w:r>
      <w:proofErr w:type="spellEnd"/>
      <w:r>
        <w:t xml:space="preserve"> </w:t>
      </w:r>
      <w:proofErr w:type="spellStart"/>
      <w:r>
        <w:t>hieby</w:t>
      </w:r>
      <w:proofErr w:type="spellEnd"/>
      <w:r>
        <w:t xml:space="preserve"> alle, die mit </w:t>
      </w:r>
      <w:proofErr w:type="spellStart"/>
      <w:r>
        <w:t>verbottnen</w:t>
      </w:r>
      <w:proofErr w:type="spellEnd"/>
      <w:r>
        <w:t xml:space="preserve"> </w:t>
      </w:r>
      <w:proofErr w:type="spellStart"/>
      <w:r>
        <w:t>künsten</w:t>
      </w:r>
      <w:proofErr w:type="spellEnd"/>
      <w:r>
        <w:t xml:space="preserve"> </w:t>
      </w:r>
      <w:proofErr w:type="spellStart"/>
      <w:r>
        <w:t>umbgond</w:t>
      </w:r>
      <w:proofErr w:type="spellEnd"/>
      <w:r>
        <w:t xml:space="preserve">) „wenden </w:t>
      </w:r>
      <w:proofErr w:type="spellStart"/>
      <w:r>
        <w:t>wirt</w:t>
      </w:r>
      <w:proofErr w:type="spellEnd"/>
      <w:r>
        <w:t xml:space="preserve">, </w:t>
      </w:r>
      <w:proofErr w:type="spellStart"/>
      <w:r>
        <w:t>dz</w:t>
      </w:r>
      <w:proofErr w:type="spellEnd"/>
      <w:r>
        <w:t xml:space="preserve"> </w:t>
      </w:r>
      <w:proofErr w:type="spellStart"/>
      <w:r>
        <w:t>sy</w:t>
      </w:r>
      <w:proofErr w:type="spellEnd"/>
      <w:r>
        <w:t xml:space="preserve"> innen nach </w:t>
      </w:r>
      <w:proofErr w:type="spellStart"/>
      <w:r>
        <w:t>huoret</w:t>
      </w:r>
      <w:proofErr w:type="spellEnd"/>
      <w:r>
        <w:t xml:space="preserve">“ (merk hie, wie ein </w:t>
      </w:r>
      <w:proofErr w:type="spellStart"/>
      <w:r>
        <w:t>erlichen</w:t>
      </w:r>
      <w:proofErr w:type="spellEnd"/>
      <w:r>
        <w:t xml:space="preserve"> </w:t>
      </w:r>
      <w:proofErr w:type="spellStart"/>
      <w:r>
        <w:t>namen</w:t>
      </w:r>
      <w:proofErr w:type="spellEnd"/>
      <w:r>
        <w:t xml:space="preserve"> gäben </w:t>
      </w:r>
      <w:proofErr w:type="spellStart"/>
      <w:r>
        <w:t>wirt</w:t>
      </w:r>
      <w:proofErr w:type="spellEnd"/>
      <w:r>
        <w:t xml:space="preserve"> dem </w:t>
      </w:r>
      <w:proofErr w:type="spellStart"/>
      <w:r>
        <w:t>nachlauffen</w:t>
      </w:r>
      <w:proofErr w:type="spellEnd"/>
      <w:r>
        <w:t xml:space="preserve"> der </w:t>
      </w:r>
      <w:proofErr w:type="spellStart"/>
      <w:r>
        <w:t>warsageren</w:t>
      </w:r>
      <w:proofErr w:type="spellEnd"/>
      <w:r>
        <w:t xml:space="preserve">), „so </w:t>
      </w:r>
      <w:proofErr w:type="spellStart"/>
      <w:r>
        <w:t>wil</w:t>
      </w:r>
      <w:proofErr w:type="spellEnd"/>
      <w:r>
        <w:t xml:space="preserve"> ich min </w:t>
      </w:r>
      <w:proofErr w:type="spellStart"/>
      <w:r>
        <w:t>angsicht</w:t>
      </w:r>
      <w:proofErr w:type="spellEnd"/>
      <w:r>
        <w:t xml:space="preserve"> wider die </w:t>
      </w:r>
      <w:proofErr w:type="spellStart"/>
      <w:r>
        <w:t>selb</w:t>
      </w:r>
      <w:proofErr w:type="spellEnd"/>
      <w:r>
        <w:t xml:space="preserve"> </w:t>
      </w:r>
      <w:proofErr w:type="spellStart"/>
      <w:r>
        <w:t>seel</w:t>
      </w:r>
      <w:proofErr w:type="spellEnd"/>
      <w:r>
        <w:t xml:space="preserve"> </w:t>
      </w:r>
      <w:proofErr w:type="spellStart"/>
      <w:r>
        <w:t>sezen</w:t>
      </w:r>
      <w:proofErr w:type="spellEnd"/>
      <w:r>
        <w:t xml:space="preserve"> und </w:t>
      </w:r>
      <w:proofErr w:type="spellStart"/>
      <w:r>
        <w:t>wil</w:t>
      </w:r>
      <w:proofErr w:type="spellEnd"/>
      <w:r>
        <w:t xml:space="preserve"> </w:t>
      </w:r>
      <w:proofErr w:type="spellStart"/>
      <w:r>
        <w:t>sy</w:t>
      </w:r>
      <w:proofErr w:type="spellEnd"/>
      <w:r>
        <w:t xml:space="preserve"> </w:t>
      </w:r>
      <w:proofErr w:type="spellStart"/>
      <w:r>
        <w:t>uss</w:t>
      </w:r>
      <w:proofErr w:type="spellEnd"/>
      <w:r>
        <w:t xml:space="preserve"> </w:t>
      </w:r>
      <w:proofErr w:type="spellStart"/>
      <w:r>
        <w:t>irem</w:t>
      </w:r>
      <w:proofErr w:type="spellEnd"/>
      <w:r>
        <w:t xml:space="preserve"> </w:t>
      </w:r>
      <w:proofErr w:type="spellStart"/>
      <w:r>
        <w:t>volk</w:t>
      </w:r>
      <w:proofErr w:type="spellEnd"/>
      <w:r>
        <w:t xml:space="preserve"> </w:t>
      </w:r>
      <w:proofErr w:type="spellStart"/>
      <w:r>
        <w:t>rüten</w:t>
      </w:r>
      <w:proofErr w:type="spellEnd"/>
      <w:r>
        <w:t xml:space="preserve">.“ Item: „Wen ein man oder </w:t>
      </w:r>
      <w:proofErr w:type="spellStart"/>
      <w:r>
        <w:t>wyb</w:t>
      </w:r>
      <w:proofErr w:type="spellEnd"/>
      <w:r>
        <w:t xml:space="preserve"> ein </w:t>
      </w:r>
      <w:proofErr w:type="spellStart"/>
      <w:r>
        <w:t>warsager</w:t>
      </w:r>
      <w:proofErr w:type="spellEnd"/>
      <w:r>
        <w:t xml:space="preserve"> oder </w:t>
      </w:r>
      <w:proofErr w:type="spellStart"/>
      <w:r>
        <w:t>zeichendüter</w:t>
      </w:r>
      <w:proofErr w:type="spellEnd"/>
      <w:r>
        <w:t xml:space="preserve"> sin </w:t>
      </w:r>
      <w:proofErr w:type="spellStart"/>
      <w:r>
        <w:t>wirt</w:t>
      </w:r>
      <w:proofErr w:type="spellEnd"/>
      <w:r>
        <w:t xml:space="preserve">, die </w:t>
      </w:r>
      <w:proofErr w:type="spellStart"/>
      <w:r>
        <w:t>söllend</w:t>
      </w:r>
      <w:proofErr w:type="spellEnd"/>
      <w:r>
        <w:t xml:space="preserve"> </w:t>
      </w:r>
      <w:proofErr w:type="spellStart"/>
      <w:r>
        <w:t>dess</w:t>
      </w:r>
      <w:proofErr w:type="spellEnd"/>
      <w:r>
        <w:t xml:space="preserve"> </w:t>
      </w:r>
      <w:proofErr w:type="spellStart"/>
      <w:r>
        <w:t>tods</w:t>
      </w:r>
      <w:proofErr w:type="spellEnd"/>
      <w:r>
        <w:t xml:space="preserve"> sterben; man </w:t>
      </w:r>
      <w:proofErr w:type="spellStart"/>
      <w:r>
        <w:t>sol</w:t>
      </w:r>
      <w:proofErr w:type="spellEnd"/>
      <w:r>
        <w:t xml:space="preserve"> </w:t>
      </w:r>
      <w:proofErr w:type="spellStart"/>
      <w:r>
        <w:t>sy</w:t>
      </w:r>
      <w:proofErr w:type="spellEnd"/>
      <w:r>
        <w:t xml:space="preserve"> </w:t>
      </w:r>
      <w:proofErr w:type="spellStart"/>
      <w:r>
        <w:t>versteinigen</w:t>
      </w:r>
      <w:proofErr w:type="spellEnd"/>
      <w:r>
        <w:t xml:space="preserve">, irr </w:t>
      </w:r>
      <w:proofErr w:type="spellStart"/>
      <w:r>
        <w:t>bluot</w:t>
      </w:r>
      <w:proofErr w:type="spellEnd"/>
      <w:r>
        <w:t xml:space="preserve"> </w:t>
      </w:r>
      <w:proofErr w:type="spellStart"/>
      <w:r>
        <w:t>sye</w:t>
      </w:r>
      <w:proofErr w:type="spellEnd"/>
      <w:r>
        <w:t xml:space="preserve"> uff innen.“ </w:t>
      </w:r>
      <w:proofErr w:type="spellStart"/>
      <w:r>
        <w:t>Exod</w:t>
      </w:r>
      <w:proofErr w:type="spellEnd"/>
      <w:r>
        <w:t xml:space="preserve">. 22: „Die </w:t>
      </w:r>
      <w:proofErr w:type="spellStart"/>
      <w:r>
        <w:t>zeuberinen</w:t>
      </w:r>
      <w:proofErr w:type="spellEnd"/>
      <w:r>
        <w:t xml:space="preserve"> </w:t>
      </w:r>
      <w:proofErr w:type="spellStart"/>
      <w:r>
        <w:t>solt</w:t>
      </w:r>
      <w:proofErr w:type="spellEnd"/>
      <w:r>
        <w:t xml:space="preserve"> du </w:t>
      </w:r>
      <w:proofErr w:type="spellStart"/>
      <w:r>
        <w:t>nütt</w:t>
      </w:r>
      <w:proofErr w:type="spellEnd"/>
      <w:r>
        <w:t xml:space="preserve"> </w:t>
      </w:r>
      <w:proofErr w:type="spellStart"/>
      <w:r>
        <w:t>läben</w:t>
      </w:r>
      <w:proofErr w:type="spellEnd"/>
      <w:r>
        <w:t xml:space="preserve"> lassen.“ </w:t>
      </w:r>
    </w:p>
    <w:p w14:paraId="56CFA828" w14:textId="77777777" w:rsidR="009B4A2E" w:rsidRDefault="009B4A2E" w:rsidP="009B4A2E">
      <w:pPr>
        <w:pStyle w:val="StandardWeb"/>
      </w:pPr>
      <w:r>
        <w:t xml:space="preserve">Die keyserlichen rächte </w:t>
      </w:r>
      <w:proofErr w:type="spellStart"/>
      <w:r>
        <w:t>heyssends</w:t>
      </w:r>
      <w:proofErr w:type="spellEnd"/>
      <w:r>
        <w:t xml:space="preserve"> auch </w:t>
      </w:r>
      <w:proofErr w:type="spellStart"/>
      <w:r>
        <w:t>töden</w:t>
      </w:r>
      <w:proofErr w:type="spellEnd"/>
      <w:r>
        <w:t xml:space="preserve"> wie </w:t>
      </w:r>
      <w:proofErr w:type="spellStart"/>
      <w:r>
        <w:t>dz</w:t>
      </w:r>
      <w:proofErr w:type="spellEnd"/>
      <w:r>
        <w:t xml:space="preserve"> göttlich rächt. Darum </w:t>
      </w:r>
      <w:proofErr w:type="spellStart"/>
      <w:r>
        <w:t>luogind</w:t>
      </w:r>
      <w:proofErr w:type="spellEnd"/>
      <w:r>
        <w:t xml:space="preserve"> die, </w:t>
      </w:r>
      <w:proofErr w:type="spellStart"/>
      <w:r>
        <w:t>wz</w:t>
      </w:r>
      <w:proofErr w:type="spellEnd"/>
      <w:r>
        <w:t xml:space="preserve"> </w:t>
      </w:r>
      <w:proofErr w:type="spellStart"/>
      <w:r>
        <w:t>sy</w:t>
      </w:r>
      <w:proofErr w:type="spellEnd"/>
      <w:r>
        <w:t xml:space="preserve"> </w:t>
      </w:r>
      <w:proofErr w:type="spellStart"/>
      <w:r>
        <w:t>sagind</w:t>
      </w:r>
      <w:proofErr w:type="spellEnd"/>
      <w:r>
        <w:t xml:space="preserve">, die wider </w:t>
      </w:r>
      <w:proofErr w:type="spellStart"/>
      <w:r>
        <w:t>dise</w:t>
      </w:r>
      <w:proofErr w:type="spellEnd"/>
      <w:r>
        <w:t xml:space="preserve"> rächte disputierend und </w:t>
      </w:r>
      <w:proofErr w:type="spellStart"/>
      <w:r>
        <w:t>schliessend</w:t>
      </w:r>
      <w:proofErr w:type="spellEnd"/>
      <w:r>
        <w:t xml:space="preserve">, man </w:t>
      </w:r>
      <w:proofErr w:type="spellStart"/>
      <w:r>
        <w:t>sölle</w:t>
      </w:r>
      <w:proofErr w:type="spellEnd"/>
      <w:r>
        <w:t xml:space="preserve"> die </w:t>
      </w:r>
      <w:proofErr w:type="spellStart"/>
      <w:r>
        <w:t>häxen</w:t>
      </w:r>
      <w:proofErr w:type="spellEnd"/>
      <w:r>
        <w:t xml:space="preserve">, die nun mit </w:t>
      </w:r>
      <w:proofErr w:type="spellStart"/>
      <w:r>
        <w:t>fantasy</w:t>
      </w:r>
      <w:proofErr w:type="spellEnd"/>
      <w:r>
        <w:t xml:space="preserve"> </w:t>
      </w:r>
      <w:proofErr w:type="spellStart"/>
      <w:r>
        <w:t>umbgond</w:t>
      </w:r>
      <w:proofErr w:type="spellEnd"/>
      <w:r>
        <w:t xml:space="preserve">, </w:t>
      </w:r>
      <w:proofErr w:type="spellStart"/>
      <w:r>
        <w:t>nüt</w:t>
      </w:r>
      <w:proofErr w:type="spellEnd"/>
      <w:r>
        <w:t xml:space="preserve"> verbrennen oder </w:t>
      </w:r>
      <w:proofErr w:type="spellStart"/>
      <w:r>
        <w:t>töden</w:t>
      </w:r>
      <w:proofErr w:type="spellEnd"/>
      <w:r>
        <w:t xml:space="preserve">. De </w:t>
      </w:r>
      <w:proofErr w:type="spellStart"/>
      <w:r>
        <w:t>maleficis</w:t>
      </w:r>
      <w:proofErr w:type="spellEnd"/>
      <w:r>
        <w:t xml:space="preserve"> et </w:t>
      </w:r>
      <w:proofErr w:type="spellStart"/>
      <w:r>
        <w:t>mathematicis</w:t>
      </w:r>
      <w:proofErr w:type="spellEnd"/>
      <w:r>
        <w:t xml:space="preserve"> li. 9, tit. 18: „Nemo </w:t>
      </w:r>
      <w:proofErr w:type="spellStart"/>
      <w:r>
        <w:t>mathematicum</w:t>
      </w:r>
      <w:proofErr w:type="spellEnd"/>
      <w:r>
        <w:t xml:space="preserve"> </w:t>
      </w:r>
      <w:proofErr w:type="spellStart"/>
      <w:r>
        <w:t>consulat</w:t>
      </w:r>
      <w:proofErr w:type="spellEnd"/>
      <w:r>
        <w:t xml:space="preserve">. Magi nihil </w:t>
      </w:r>
      <w:proofErr w:type="spellStart"/>
      <w:r>
        <w:t>moliantur</w:t>
      </w:r>
      <w:proofErr w:type="spellEnd"/>
      <w:r>
        <w:t xml:space="preserve">; </w:t>
      </w:r>
      <w:proofErr w:type="spellStart"/>
      <w:r>
        <w:t>sileat</w:t>
      </w:r>
      <w:proofErr w:type="spellEnd"/>
      <w:r>
        <w:t xml:space="preserve"> </w:t>
      </w:r>
      <w:proofErr w:type="spellStart"/>
      <w:r>
        <w:t>perpetuo</w:t>
      </w:r>
      <w:proofErr w:type="spellEnd"/>
      <w:r>
        <w:t xml:space="preserve"> </w:t>
      </w:r>
      <w:proofErr w:type="spellStart"/>
      <w:r>
        <w:t>divinandi</w:t>
      </w:r>
      <w:proofErr w:type="spellEnd"/>
      <w:r>
        <w:t xml:space="preserve"> </w:t>
      </w:r>
      <w:proofErr w:type="spellStart"/>
      <w:r>
        <w:t>curiositas</w:t>
      </w:r>
      <w:proofErr w:type="spellEnd"/>
      <w:r>
        <w:t xml:space="preserve">. </w:t>
      </w:r>
      <w:proofErr w:type="spellStart"/>
      <w:r>
        <w:t>Etenim</w:t>
      </w:r>
      <w:proofErr w:type="spellEnd"/>
      <w:r>
        <w:t xml:space="preserve"> </w:t>
      </w:r>
      <w:proofErr w:type="spellStart"/>
      <w:r>
        <w:t>supplicium</w:t>
      </w:r>
      <w:proofErr w:type="spellEnd"/>
      <w:r>
        <w:t xml:space="preserve"> capitis </w:t>
      </w:r>
      <w:proofErr w:type="spellStart"/>
      <w:r>
        <w:t>feret</w:t>
      </w:r>
      <w:proofErr w:type="spellEnd"/>
      <w:r>
        <w:t xml:space="preserve"> </w:t>
      </w:r>
      <w:proofErr w:type="spellStart"/>
      <w:r>
        <w:t>gladio</w:t>
      </w:r>
      <w:proofErr w:type="spellEnd"/>
      <w:r>
        <w:t xml:space="preserve"> </w:t>
      </w:r>
      <w:proofErr w:type="spellStart"/>
      <w:r>
        <w:t>ultore</w:t>
      </w:r>
      <w:proofErr w:type="spellEnd"/>
      <w:r>
        <w:t xml:space="preserve"> </w:t>
      </w:r>
      <w:proofErr w:type="spellStart"/>
      <w:r>
        <w:t>prostratus</w:t>
      </w:r>
      <w:proofErr w:type="spellEnd"/>
      <w:r>
        <w:t xml:space="preserve">, </w:t>
      </w:r>
      <w:proofErr w:type="spellStart"/>
      <w:r>
        <w:t>qui</w:t>
      </w:r>
      <w:proofErr w:type="spellEnd"/>
      <w:r>
        <w:t xml:space="preserve"> </w:t>
      </w:r>
      <w:proofErr w:type="spellStart"/>
      <w:r>
        <w:t>inobediens</w:t>
      </w:r>
      <w:proofErr w:type="spellEnd"/>
      <w:r>
        <w:t xml:space="preserve"> </w:t>
      </w:r>
      <w:proofErr w:type="spellStart"/>
      <w:r>
        <w:t>fuerit</w:t>
      </w:r>
      <w:proofErr w:type="spellEnd"/>
      <w:r>
        <w:t xml:space="preserve">.“ Und wie irrig in der leer </w:t>
      </w:r>
      <w:proofErr w:type="spellStart"/>
      <w:r>
        <w:t>ye</w:t>
      </w:r>
      <w:proofErr w:type="spellEnd"/>
      <w:r>
        <w:t xml:space="preserve"> </w:t>
      </w:r>
      <w:proofErr w:type="spellStart"/>
      <w:r>
        <w:t>gwäsen</w:t>
      </w:r>
      <w:proofErr w:type="spellEnd"/>
      <w:r>
        <w:t xml:space="preserve"> die </w:t>
      </w:r>
      <w:proofErr w:type="spellStart"/>
      <w:r>
        <w:t>bäpstler</w:t>
      </w:r>
      <w:proofErr w:type="spellEnd"/>
      <w:r>
        <w:t xml:space="preserve">, habend </w:t>
      </w:r>
      <w:proofErr w:type="spellStart"/>
      <w:r>
        <w:t>sy</w:t>
      </w:r>
      <w:proofErr w:type="spellEnd"/>
      <w:r>
        <w:t xml:space="preserve"> doch alle </w:t>
      </w:r>
      <w:proofErr w:type="spellStart"/>
      <w:r>
        <w:t>dise</w:t>
      </w:r>
      <w:proofErr w:type="spellEnd"/>
      <w:r>
        <w:t xml:space="preserve"> </w:t>
      </w:r>
      <w:proofErr w:type="spellStart"/>
      <w:r>
        <w:t>künst</w:t>
      </w:r>
      <w:proofErr w:type="spellEnd"/>
      <w:r>
        <w:t xml:space="preserve"> </w:t>
      </w:r>
      <w:proofErr w:type="spellStart"/>
      <w:r>
        <w:t>verdampt</w:t>
      </w:r>
      <w:proofErr w:type="spellEnd"/>
      <w:r>
        <w:t xml:space="preserve"> und die </w:t>
      </w:r>
      <w:proofErr w:type="spellStart"/>
      <w:r>
        <w:t>diener</w:t>
      </w:r>
      <w:proofErr w:type="spellEnd"/>
      <w:r>
        <w:t xml:space="preserve"> der </w:t>
      </w:r>
      <w:proofErr w:type="spellStart"/>
      <w:r>
        <w:t>kilchen</w:t>
      </w:r>
      <w:proofErr w:type="spellEnd"/>
      <w:r>
        <w:t xml:space="preserve"> </w:t>
      </w:r>
      <w:proofErr w:type="spellStart"/>
      <w:r>
        <w:t>gheissen</w:t>
      </w:r>
      <w:proofErr w:type="spellEnd"/>
      <w:r>
        <w:t xml:space="preserve">, die </w:t>
      </w:r>
      <w:proofErr w:type="spellStart"/>
      <w:r>
        <w:t>darmit</w:t>
      </w:r>
      <w:proofErr w:type="spellEnd"/>
      <w:r>
        <w:t xml:space="preserve"> </w:t>
      </w:r>
      <w:proofErr w:type="spellStart"/>
      <w:r>
        <w:t>umbgond</w:t>
      </w:r>
      <w:proofErr w:type="spellEnd"/>
      <w:r>
        <w:t xml:space="preserve">, </w:t>
      </w:r>
      <w:proofErr w:type="spellStart"/>
      <w:r>
        <w:t>uss</w:t>
      </w:r>
      <w:proofErr w:type="spellEnd"/>
      <w:r>
        <w:t xml:space="preserve"> der </w:t>
      </w:r>
      <w:proofErr w:type="spellStart"/>
      <w:r>
        <w:t>kilchen</w:t>
      </w:r>
      <w:proofErr w:type="spellEnd"/>
      <w:r>
        <w:t xml:space="preserve"> </w:t>
      </w:r>
      <w:proofErr w:type="spellStart"/>
      <w:r>
        <w:t>tryben</w:t>
      </w:r>
      <w:proofErr w:type="spellEnd"/>
      <w:r>
        <w:t xml:space="preserve">. </w:t>
      </w:r>
    </w:p>
    <w:p w14:paraId="7772DCC5" w14:textId="77777777" w:rsidR="009B4A2E" w:rsidRDefault="009B4A2E" w:rsidP="009B4A2E">
      <w:pPr>
        <w:pStyle w:val="StandardWeb"/>
      </w:pPr>
      <w:r>
        <w:t xml:space="preserve">Und zum </w:t>
      </w:r>
      <w:proofErr w:type="spellStart"/>
      <w:r>
        <w:t>bschluss</w:t>
      </w:r>
      <w:proofErr w:type="spellEnd"/>
      <w:r>
        <w:t xml:space="preserve"> stad vom Saul ganz </w:t>
      </w:r>
      <w:proofErr w:type="spellStart"/>
      <w:r>
        <w:t>grewelich</w:t>
      </w:r>
      <w:proofErr w:type="spellEnd"/>
      <w:r>
        <w:t xml:space="preserve"> </w:t>
      </w:r>
      <w:proofErr w:type="spellStart"/>
      <w:r>
        <w:t>gschriben</w:t>
      </w:r>
      <w:proofErr w:type="spellEnd"/>
      <w:r>
        <w:t xml:space="preserve"> 1. Para. 10: „Und Saul starb in </w:t>
      </w:r>
      <w:proofErr w:type="spellStart"/>
      <w:r>
        <w:t>siner</w:t>
      </w:r>
      <w:proofErr w:type="spellEnd"/>
      <w:r>
        <w:t xml:space="preserve"> </w:t>
      </w:r>
      <w:proofErr w:type="spellStart"/>
      <w:r>
        <w:t>missethat</w:t>
      </w:r>
      <w:proofErr w:type="spellEnd"/>
      <w:r>
        <w:t xml:space="preserve">, die er </w:t>
      </w:r>
      <w:proofErr w:type="spellStart"/>
      <w:r>
        <w:t>gottes</w:t>
      </w:r>
      <w:proofErr w:type="spellEnd"/>
      <w:r>
        <w:t xml:space="preserve"> </w:t>
      </w:r>
      <w:proofErr w:type="spellStart"/>
      <w:r>
        <w:t>wort</w:t>
      </w:r>
      <w:proofErr w:type="spellEnd"/>
      <w:r>
        <w:t xml:space="preserve">, </w:t>
      </w:r>
      <w:proofErr w:type="spellStart"/>
      <w:r>
        <w:t>dz</w:t>
      </w:r>
      <w:proofErr w:type="spellEnd"/>
      <w:r>
        <w:t xml:space="preserve"> er </w:t>
      </w:r>
      <w:proofErr w:type="spellStart"/>
      <w:r>
        <w:t>nütt</w:t>
      </w:r>
      <w:proofErr w:type="spellEnd"/>
      <w:r>
        <w:t xml:space="preserve"> </w:t>
      </w:r>
      <w:proofErr w:type="spellStart"/>
      <w:r>
        <w:t>ghalten</w:t>
      </w:r>
      <w:proofErr w:type="spellEnd"/>
      <w:r>
        <w:t xml:space="preserve">, </w:t>
      </w:r>
      <w:proofErr w:type="spellStart"/>
      <w:r>
        <w:t>thon</w:t>
      </w:r>
      <w:proofErr w:type="spellEnd"/>
      <w:r>
        <w:t xml:space="preserve"> und die </w:t>
      </w:r>
      <w:proofErr w:type="spellStart"/>
      <w:r>
        <w:t>warsagerin</w:t>
      </w:r>
      <w:proofErr w:type="spellEnd"/>
      <w:r>
        <w:t xml:space="preserve"> und </w:t>
      </w:r>
      <w:proofErr w:type="spellStart"/>
      <w:r>
        <w:t>nüt</w:t>
      </w:r>
      <w:proofErr w:type="spellEnd"/>
      <w:r>
        <w:t xml:space="preserve"> den </w:t>
      </w:r>
      <w:proofErr w:type="spellStart"/>
      <w:r>
        <w:t>herren</w:t>
      </w:r>
      <w:proofErr w:type="spellEnd"/>
      <w:r>
        <w:t xml:space="preserve"> </w:t>
      </w:r>
      <w:proofErr w:type="spellStart"/>
      <w:r>
        <w:t>gfraget</w:t>
      </w:r>
      <w:proofErr w:type="spellEnd"/>
      <w:r>
        <w:t xml:space="preserve"> hat, darum todt in der </w:t>
      </w:r>
      <w:proofErr w:type="spellStart"/>
      <w:r>
        <w:t>herr</w:t>
      </w:r>
      <w:proofErr w:type="spellEnd"/>
      <w:r>
        <w:t xml:space="preserve">“ etc. </w:t>
      </w:r>
    </w:p>
    <w:p w14:paraId="28606419" w14:textId="77777777" w:rsidR="0022039F" w:rsidRDefault="0022039F" w:rsidP="0022039F"/>
    <w:p w14:paraId="14ECE4AF" w14:textId="77777777" w:rsidR="00D5498D" w:rsidRPr="00D5498D" w:rsidRDefault="007166CE" w:rsidP="008E63BE">
      <w:pPr>
        <w:pStyle w:val="berschrift1"/>
      </w:pPr>
      <w:r>
        <w:br w:type="page"/>
      </w:r>
      <w:r w:rsidR="00D5498D" w:rsidRPr="00D5498D">
        <w:t>Quellen:</w:t>
      </w:r>
    </w:p>
    <w:p w14:paraId="5F0DB9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974E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9FC5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7824C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27DBC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275A4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FC023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14273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53207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5110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01C4B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45AB6D" w14:textId="4684FDDC" w:rsidR="00C35859" w:rsidRPr="009B4A2E" w:rsidRDefault="00C35859" w:rsidP="009B4A2E">
      <w:pPr>
        <w:spacing w:after="0" w:line="240" w:lineRule="auto"/>
        <w:rPr>
          <w:rFonts w:eastAsia="Times New Roman"/>
          <w:color w:val="000000"/>
          <w:szCs w:val="24"/>
          <w:lang w:eastAsia="de-DE"/>
        </w:rPr>
      </w:pPr>
    </w:p>
    <w:sectPr w:rsidR="00C35859" w:rsidRPr="009B4A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F4B"/>
    <w:rsid w:val="00082307"/>
    <w:rsid w:val="000C66E5"/>
    <w:rsid w:val="001B5F4B"/>
    <w:rsid w:val="001F54C4"/>
    <w:rsid w:val="0022039F"/>
    <w:rsid w:val="00272484"/>
    <w:rsid w:val="00297F83"/>
    <w:rsid w:val="002E6D11"/>
    <w:rsid w:val="003748AA"/>
    <w:rsid w:val="00381C0C"/>
    <w:rsid w:val="00537F59"/>
    <w:rsid w:val="007166CE"/>
    <w:rsid w:val="007E1779"/>
    <w:rsid w:val="00802331"/>
    <w:rsid w:val="0083667B"/>
    <w:rsid w:val="008D7463"/>
    <w:rsid w:val="008E417E"/>
    <w:rsid w:val="008E63BE"/>
    <w:rsid w:val="009B4A2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089B4"/>
  <w15:chartTrackingRefBased/>
  <w15:docId w15:val="{DA1B4351-7FF9-4191-BE93-871AC793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B4A2E"/>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9B4A2E"/>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9B4A2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2390575">
      <w:bodyDiv w:val="1"/>
      <w:marLeft w:val="0"/>
      <w:marRight w:val="0"/>
      <w:marTop w:val="0"/>
      <w:marBottom w:val="0"/>
      <w:divBdr>
        <w:top w:val="none" w:sz="0" w:space="0" w:color="auto"/>
        <w:left w:val="none" w:sz="0" w:space="0" w:color="auto"/>
        <w:bottom w:val="none" w:sz="0" w:space="0" w:color="auto"/>
        <w:right w:val="none" w:sz="0" w:space="0" w:color="auto"/>
      </w:divBdr>
    </w:div>
    <w:div w:id="532229306">
      <w:bodyDiv w:val="1"/>
      <w:marLeft w:val="0"/>
      <w:marRight w:val="0"/>
      <w:marTop w:val="0"/>
      <w:marBottom w:val="0"/>
      <w:divBdr>
        <w:top w:val="none" w:sz="0" w:space="0" w:color="auto"/>
        <w:left w:val="none" w:sz="0" w:space="0" w:color="auto"/>
        <w:bottom w:val="none" w:sz="0" w:space="0" w:color="auto"/>
        <w:right w:val="none" w:sz="0" w:space="0" w:color="auto"/>
      </w:divBdr>
      <w:divsChild>
        <w:div w:id="1774281562">
          <w:marLeft w:val="0"/>
          <w:marRight w:val="0"/>
          <w:marTop w:val="0"/>
          <w:marBottom w:val="0"/>
          <w:divBdr>
            <w:top w:val="none" w:sz="0" w:space="0" w:color="auto"/>
            <w:left w:val="none" w:sz="0" w:space="0" w:color="auto"/>
            <w:bottom w:val="none" w:sz="0" w:space="0" w:color="auto"/>
            <w:right w:val="none" w:sz="0" w:space="0" w:color="auto"/>
          </w:divBdr>
        </w:div>
        <w:div w:id="295764064">
          <w:marLeft w:val="0"/>
          <w:marRight w:val="0"/>
          <w:marTop w:val="0"/>
          <w:marBottom w:val="0"/>
          <w:divBdr>
            <w:top w:val="none" w:sz="0" w:space="0" w:color="auto"/>
            <w:left w:val="none" w:sz="0" w:space="0" w:color="auto"/>
            <w:bottom w:val="none" w:sz="0" w:space="0" w:color="auto"/>
            <w:right w:val="none" w:sz="0" w:space="0" w:color="auto"/>
          </w:divBdr>
        </w:div>
        <w:div w:id="1714232680">
          <w:marLeft w:val="0"/>
          <w:marRight w:val="0"/>
          <w:marTop w:val="0"/>
          <w:marBottom w:val="0"/>
          <w:divBdr>
            <w:top w:val="none" w:sz="0" w:space="0" w:color="auto"/>
            <w:left w:val="none" w:sz="0" w:space="0" w:color="auto"/>
            <w:bottom w:val="none" w:sz="0" w:space="0" w:color="auto"/>
            <w:right w:val="none" w:sz="0" w:space="0" w:color="auto"/>
          </w:divBdr>
        </w:div>
        <w:div w:id="718944127">
          <w:marLeft w:val="0"/>
          <w:marRight w:val="0"/>
          <w:marTop w:val="0"/>
          <w:marBottom w:val="0"/>
          <w:divBdr>
            <w:top w:val="none" w:sz="0" w:space="0" w:color="auto"/>
            <w:left w:val="none" w:sz="0" w:space="0" w:color="auto"/>
            <w:bottom w:val="none" w:sz="0" w:space="0" w:color="auto"/>
            <w:right w:val="none" w:sz="0" w:space="0" w:color="auto"/>
          </w:divBdr>
        </w:div>
        <w:div w:id="380400916">
          <w:marLeft w:val="0"/>
          <w:marRight w:val="0"/>
          <w:marTop w:val="0"/>
          <w:marBottom w:val="0"/>
          <w:divBdr>
            <w:top w:val="none" w:sz="0" w:space="0" w:color="auto"/>
            <w:left w:val="none" w:sz="0" w:space="0" w:color="auto"/>
            <w:bottom w:val="none" w:sz="0" w:space="0" w:color="auto"/>
            <w:right w:val="none" w:sz="0" w:space="0" w:color="auto"/>
          </w:divBdr>
        </w:div>
        <w:div w:id="672924217">
          <w:marLeft w:val="0"/>
          <w:marRight w:val="0"/>
          <w:marTop w:val="0"/>
          <w:marBottom w:val="0"/>
          <w:divBdr>
            <w:top w:val="none" w:sz="0" w:space="0" w:color="auto"/>
            <w:left w:val="none" w:sz="0" w:space="0" w:color="auto"/>
            <w:bottom w:val="none" w:sz="0" w:space="0" w:color="auto"/>
            <w:right w:val="none" w:sz="0" w:space="0" w:color="auto"/>
          </w:divBdr>
        </w:div>
        <w:div w:id="1335691714">
          <w:marLeft w:val="0"/>
          <w:marRight w:val="0"/>
          <w:marTop w:val="0"/>
          <w:marBottom w:val="0"/>
          <w:divBdr>
            <w:top w:val="none" w:sz="0" w:space="0" w:color="auto"/>
            <w:left w:val="none" w:sz="0" w:space="0" w:color="auto"/>
            <w:bottom w:val="none" w:sz="0" w:space="0" w:color="auto"/>
            <w:right w:val="none" w:sz="0" w:space="0" w:color="auto"/>
          </w:divBdr>
        </w:div>
        <w:div w:id="18613600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4038</Words>
  <Characters>25440</Characters>
  <Application>Microsoft Office Word</Application>
  <DocSecurity>0</DocSecurity>
  <Lines>212</Lines>
  <Paragraphs>58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Wider die schwarze kunst</dc:title>
  <dc:subject/>
  <dc:creator>Bullinger, Heinrich</dc:creator>
  <cp:keywords/>
  <dc:description/>
  <cp:lastModifiedBy>webmaster@glaubensstimme.de</cp:lastModifiedBy>
  <cp:revision>6</cp:revision>
  <dcterms:created xsi:type="dcterms:W3CDTF">2021-04-17T06:38:00Z</dcterms:created>
  <dcterms:modified xsi:type="dcterms:W3CDTF">2021-04-17T17:20:00Z</dcterms:modified>
  <dc:language>de</dc:language>
</cp:coreProperties>
</file>